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08F84" w14:textId="32B9DC93" w:rsidR="008C48FE" w:rsidRDefault="00FC51E7">
      <w:pPr>
        <w:ind w:firstLineChars="0" w:firstLine="0"/>
        <w:rPr>
          <w:rFonts w:eastAsia="黑体"/>
        </w:rPr>
      </w:pPr>
      <w:r>
        <w:rPr>
          <w:rFonts w:eastAsia="黑体"/>
        </w:rPr>
        <w:t>附件</w:t>
      </w:r>
      <w:r w:rsidR="00881EB1">
        <w:rPr>
          <w:rFonts w:eastAsia="黑体"/>
        </w:rPr>
        <w:t>1</w:t>
      </w:r>
    </w:p>
    <w:p w14:paraId="477E8CA0" w14:textId="77777777" w:rsidR="008C48FE" w:rsidRDefault="008C48FE">
      <w:pPr>
        <w:pStyle w:val="2"/>
        <w:spacing w:after="0"/>
        <w:ind w:leftChars="0" w:left="0" w:firstLineChars="0" w:firstLine="0"/>
        <w:jc w:val="center"/>
        <w:rPr>
          <w:rFonts w:eastAsia="方正小标宋简体"/>
          <w:sz w:val="36"/>
          <w:szCs w:val="28"/>
        </w:rPr>
      </w:pPr>
    </w:p>
    <w:p w14:paraId="5CE5AF83" w14:textId="77777777" w:rsidR="008C48FE" w:rsidRDefault="00881EB1">
      <w:pPr>
        <w:pStyle w:val="2"/>
        <w:spacing w:after="0"/>
        <w:ind w:leftChars="0" w:left="0" w:firstLineChars="0" w:firstLine="0"/>
        <w:jc w:val="center"/>
        <w:rPr>
          <w:rFonts w:eastAsia="方正小标宋简体"/>
          <w:sz w:val="44"/>
          <w:szCs w:val="44"/>
        </w:rPr>
      </w:pPr>
      <w:r>
        <w:rPr>
          <w:rFonts w:eastAsia="方正小标宋简体"/>
          <w:sz w:val="44"/>
          <w:szCs w:val="44"/>
        </w:rPr>
        <w:t>兽用抗菌药使用减量化指导原则</w:t>
      </w:r>
    </w:p>
    <w:p w14:paraId="728B292D" w14:textId="77777777" w:rsidR="008C48FE" w:rsidRDefault="008C48FE"/>
    <w:p w14:paraId="5FB79576" w14:textId="77777777" w:rsidR="008C48FE" w:rsidRDefault="00881EB1">
      <w:r>
        <w:rPr>
          <w:rFonts w:hint="eastAsia"/>
        </w:rPr>
        <w:t>养殖场（户）应根据畜禽养殖环节动物疫病发生流行特点和预防、诊断、治疗疾病的实际需要，树立健康养殖、预防为主、综合治理的理念，从“养、防、</w:t>
      </w:r>
      <w:proofErr w:type="gramStart"/>
      <w:r>
        <w:rPr>
          <w:rFonts w:hint="eastAsia"/>
        </w:rPr>
        <w:t>规</w:t>
      </w:r>
      <w:proofErr w:type="gramEnd"/>
      <w:r>
        <w:rPr>
          <w:rFonts w:hint="eastAsia"/>
        </w:rPr>
        <w:t>、慎、替”五个方面，建立完善管理制度、采取有效管控措施、狠抓落实落地，提高饲养管理和生物安全防护水平，推动实现本场（户）</w:t>
      </w:r>
      <w:proofErr w:type="gramStart"/>
      <w:r>
        <w:rPr>
          <w:rFonts w:hint="eastAsia"/>
        </w:rPr>
        <w:t>养殖减抗目标</w:t>
      </w:r>
      <w:proofErr w:type="gramEnd"/>
      <w:r>
        <w:rPr>
          <w:rFonts w:hint="eastAsia"/>
        </w:rPr>
        <w:t>。</w:t>
      </w:r>
    </w:p>
    <w:p w14:paraId="20EDC249" w14:textId="77777777" w:rsidR="008C48FE" w:rsidRDefault="00881EB1">
      <w:pPr>
        <w:ind w:firstLine="643"/>
      </w:pPr>
      <w:r>
        <w:rPr>
          <w:rFonts w:hint="eastAsia"/>
          <w:b/>
          <w:bCs/>
        </w:rPr>
        <w:t>一是“养”，</w:t>
      </w:r>
      <w:r>
        <w:rPr>
          <w:rFonts w:hint="eastAsia"/>
        </w:rPr>
        <w:t>即精准把好养殖管理“三个关口”。把好饲养模式关，明确不同畜禽品种的饲养方式，精细管理饲养环境条件；把好种源关，有条件的应选取优良品种和品牌厂家的畜禽，要按批次严格检查苗种健康状况，防止携带垂直传播的病原微生物；把好营养关，根据畜禽不同阶段的营养需求，制定科学合理的饲料配方，保证营养充足均衡，实现提高畜禽个体抵抗力和群体健康水平的目的。</w:t>
      </w:r>
    </w:p>
    <w:p w14:paraId="5C432C01" w14:textId="77777777" w:rsidR="008C48FE" w:rsidRDefault="00881EB1">
      <w:pPr>
        <w:ind w:firstLine="643"/>
      </w:pPr>
      <w:r>
        <w:rPr>
          <w:rFonts w:hint="eastAsia"/>
          <w:b/>
          <w:bCs/>
        </w:rPr>
        <w:t>二是“防”，</w:t>
      </w:r>
      <w:r>
        <w:rPr>
          <w:rFonts w:hint="eastAsia"/>
        </w:rPr>
        <w:t>即全面防范动物疫病发生传播风险。落实动物防疫主体责任，牢固树立生物安全理念，着力改善养殖场所物理隔离、消毒设施等动物防疫条件，严格执行生物安全防护制度和措施，按计划积极实施疫病免疫和消杀灭源，从源头减少病毒性、细菌性动物疫病影响。</w:t>
      </w:r>
    </w:p>
    <w:p w14:paraId="17FC1921" w14:textId="77777777" w:rsidR="008C48FE" w:rsidRDefault="00881EB1">
      <w:pPr>
        <w:ind w:firstLine="643"/>
      </w:pPr>
      <w:r>
        <w:rPr>
          <w:rFonts w:hint="eastAsia"/>
          <w:b/>
          <w:bCs/>
        </w:rPr>
        <w:lastRenderedPageBreak/>
        <w:t>三是“规”，</w:t>
      </w:r>
      <w:r>
        <w:rPr>
          <w:rFonts w:hint="eastAsia"/>
        </w:rPr>
        <w:t>即严格规范使用兽用抗菌药。严格执行兽药安全使用各项规定，严禁使用禁止使用的药品和其他化合物、停用兽药、人用药品、假劣兽药；严格执行兽用处方药、休药期等制度，按照兽药标签说明书标注事项，对症治疗、用法正确、用量准确，实现“用好药”。</w:t>
      </w:r>
    </w:p>
    <w:p w14:paraId="3D5CB6A5" w14:textId="77777777" w:rsidR="008C48FE" w:rsidRDefault="00881EB1">
      <w:pPr>
        <w:ind w:firstLine="643"/>
      </w:pPr>
      <w:r>
        <w:rPr>
          <w:rFonts w:hint="eastAsia"/>
          <w:b/>
          <w:bCs/>
        </w:rPr>
        <w:t>四是“慎”，</w:t>
      </w:r>
      <w:r>
        <w:rPr>
          <w:rFonts w:hint="eastAsia"/>
        </w:rPr>
        <w:t>即科学审慎使用兽用抗菌药。高度重视细菌耐药问题，清楚掌握兽用抗菌药类别，坚持审慎用药、分级分类用药原则，根据执业兽医治疗意见、药敏试验检测结果等，精准选择敏感性强、效果好的兽用抗菌药产品；谨慎联合使用抗菌药，能用一种抗菌药治疗绝不同时使用多种抗菌药；分类分级选择用药品种，能用一般级别抗菌药治疗绝不使用更高级别抗菌药，能用窄谱抗菌药就不用广谱抗菌药；增加动物个体精准治疗用药，减少动物群体预防治疗用药，实现“少用药”。</w:t>
      </w:r>
    </w:p>
    <w:p w14:paraId="28D79F80" w14:textId="52EC1BEB" w:rsidR="008C48FE" w:rsidRDefault="00881EB1">
      <w:pPr>
        <w:ind w:firstLine="643"/>
      </w:pPr>
      <w:r>
        <w:rPr>
          <w:rFonts w:hint="eastAsia"/>
          <w:b/>
          <w:bCs/>
        </w:rPr>
        <w:t>五是“替”，</w:t>
      </w:r>
      <w:r>
        <w:rPr>
          <w:rFonts w:hint="eastAsia"/>
        </w:rPr>
        <w:t>即积极应用兽用抗菌药替代产品。以高效、休药期短、无残留的兽药品种，逐步替代低效、休药期长、易残留的兽药品种。根据养殖管理和防疫实际，推广应用兽用中药、微生态制剂等无残留的绿色兽药，替代部分兽用抗菌药品种，并逐步提高使用比例，实畜禽产品生态绿色。</w:t>
      </w:r>
      <w:r>
        <w:br w:type="page"/>
      </w:r>
      <w:r w:rsidR="00FC51E7">
        <w:rPr>
          <w:rFonts w:eastAsia="黑体"/>
          <w:bCs/>
        </w:rPr>
        <w:lastRenderedPageBreak/>
        <w:t>附件</w:t>
      </w:r>
      <w:r>
        <w:rPr>
          <w:rFonts w:eastAsia="黑体"/>
          <w:bCs/>
        </w:rPr>
        <w:t>2</w:t>
      </w:r>
    </w:p>
    <w:p w14:paraId="730EB6E1" w14:textId="77777777" w:rsidR="008C48FE" w:rsidRDefault="008C48FE">
      <w:pPr>
        <w:pStyle w:val="a6"/>
        <w:rPr>
          <w:sz w:val="40"/>
          <w:szCs w:val="40"/>
        </w:rPr>
      </w:pPr>
    </w:p>
    <w:p w14:paraId="168ADD96" w14:textId="77777777" w:rsidR="008C48FE" w:rsidRDefault="00881EB1">
      <w:pPr>
        <w:pStyle w:val="a6"/>
        <w:rPr>
          <w:sz w:val="40"/>
          <w:szCs w:val="40"/>
        </w:rPr>
      </w:pPr>
      <w:r>
        <w:rPr>
          <w:rFonts w:hint="eastAsia"/>
          <w:sz w:val="40"/>
          <w:szCs w:val="40"/>
        </w:rPr>
        <w:t>养殖场兽用抗菌药使用减量化行动报名要求</w:t>
      </w:r>
    </w:p>
    <w:p w14:paraId="6863831B" w14:textId="77777777" w:rsidR="008C48FE" w:rsidRDefault="008C48FE">
      <w:pPr>
        <w:pStyle w:val="1"/>
        <w:spacing w:line="560" w:lineRule="exact"/>
        <w:rPr>
          <w:rFonts w:ascii="Times New Roman" w:hAnsi="Times New Roman"/>
        </w:rPr>
      </w:pPr>
    </w:p>
    <w:p w14:paraId="4CA984D0" w14:textId="77777777" w:rsidR="008C48FE" w:rsidRDefault="00881EB1">
      <w:pPr>
        <w:pStyle w:val="1"/>
        <w:spacing w:line="560" w:lineRule="exact"/>
        <w:rPr>
          <w:rFonts w:ascii="Times New Roman" w:hAnsi="Times New Roman"/>
        </w:rPr>
      </w:pPr>
      <w:r>
        <w:rPr>
          <w:rFonts w:ascii="Times New Roman" w:hAnsi="Times New Roman"/>
        </w:rPr>
        <w:t>一、报名条件</w:t>
      </w:r>
    </w:p>
    <w:p w14:paraId="1E590FE2" w14:textId="77777777" w:rsidR="008C48FE" w:rsidRDefault="00881EB1">
      <w:pPr>
        <w:pStyle w:val="20"/>
        <w:spacing w:line="560" w:lineRule="exact"/>
        <w:rPr>
          <w:rFonts w:ascii="Times New Roman" w:hAnsi="Times New Roman"/>
        </w:rPr>
      </w:pPr>
      <w:r>
        <w:rPr>
          <w:rFonts w:ascii="Times New Roman" w:hAnsi="Times New Roman"/>
        </w:rPr>
        <w:t>(</w:t>
      </w:r>
      <w:proofErr w:type="gramStart"/>
      <w:r>
        <w:rPr>
          <w:rFonts w:ascii="Times New Roman" w:hAnsi="Times New Roman"/>
        </w:rPr>
        <w:t>一</w:t>
      </w:r>
      <w:proofErr w:type="gramEnd"/>
      <w:r>
        <w:rPr>
          <w:rFonts w:ascii="Times New Roman" w:hAnsi="Times New Roman"/>
        </w:rPr>
        <w:t>)</w:t>
      </w:r>
      <w:r>
        <w:rPr>
          <w:rFonts w:ascii="Times New Roman" w:hAnsi="Times New Roman"/>
        </w:rPr>
        <w:t>资质条件方面</w:t>
      </w:r>
    </w:p>
    <w:p w14:paraId="59C30F4A" w14:textId="77777777" w:rsidR="008C48FE" w:rsidRDefault="00881EB1">
      <w:pPr>
        <w:spacing w:line="560" w:lineRule="exact"/>
        <w:ind w:firstLine="610"/>
        <w:rPr>
          <w:w w:val="96"/>
        </w:rPr>
      </w:pPr>
      <w:r>
        <w:rPr>
          <w:rFonts w:hint="eastAsia"/>
          <w:w w:val="96"/>
        </w:rPr>
        <w:t>同时具备以下条件的养殖场，可自愿报名参加减量化行动。</w:t>
      </w:r>
    </w:p>
    <w:p w14:paraId="2B2E80F2" w14:textId="77777777" w:rsidR="008C48FE" w:rsidRDefault="00881EB1">
      <w:pPr>
        <w:numPr>
          <w:ilvl w:val="0"/>
          <w:numId w:val="1"/>
        </w:numPr>
        <w:spacing w:line="560" w:lineRule="exact"/>
        <w:ind w:left="0" w:firstLine="640"/>
      </w:pPr>
      <w:r>
        <w:rPr>
          <w:rFonts w:hint="eastAsia"/>
        </w:rPr>
        <w:t>从事蛋鸡、肉鸡、肉鸭、生猪、奶牛、肉牛、肉羊、肉兔、奶山羊等规模畜禽养殖场。</w:t>
      </w:r>
    </w:p>
    <w:p w14:paraId="32158F71" w14:textId="77777777" w:rsidR="008C48FE" w:rsidRDefault="00881EB1">
      <w:pPr>
        <w:numPr>
          <w:ilvl w:val="0"/>
          <w:numId w:val="1"/>
        </w:numPr>
        <w:spacing w:line="560" w:lineRule="exact"/>
        <w:ind w:left="0" w:firstLine="640"/>
      </w:pPr>
      <w:r>
        <w:rPr>
          <w:rFonts w:hint="eastAsia"/>
        </w:rPr>
        <w:t>取得养殖场备案代码。</w:t>
      </w:r>
    </w:p>
    <w:p w14:paraId="002CBF7E" w14:textId="77777777" w:rsidR="008C48FE" w:rsidRDefault="00881EB1">
      <w:pPr>
        <w:numPr>
          <w:ilvl w:val="0"/>
          <w:numId w:val="1"/>
        </w:numPr>
        <w:spacing w:line="560" w:lineRule="exact"/>
        <w:ind w:left="0" w:firstLine="640"/>
      </w:pPr>
      <w:r>
        <w:rPr>
          <w:rFonts w:hint="eastAsia"/>
        </w:rPr>
        <w:t>具备《动物防疫条件合格证》，</w:t>
      </w:r>
      <w:r>
        <w:rPr>
          <w:rFonts w:hint="eastAsia"/>
        </w:rPr>
        <w:t>3</w:t>
      </w:r>
      <w:r>
        <w:rPr>
          <w:rFonts w:hint="eastAsia"/>
        </w:rPr>
        <w:t>年内未发生重大动物疫病，未发生畜禽产品质量安全事件。</w:t>
      </w:r>
    </w:p>
    <w:p w14:paraId="4FBAE54B" w14:textId="77777777" w:rsidR="008C48FE" w:rsidRDefault="00881EB1">
      <w:pPr>
        <w:numPr>
          <w:ilvl w:val="0"/>
          <w:numId w:val="1"/>
        </w:numPr>
        <w:spacing w:line="560" w:lineRule="exact"/>
        <w:ind w:left="0" w:firstLine="640"/>
      </w:pPr>
      <w:r>
        <w:rPr>
          <w:rFonts w:hint="eastAsia"/>
        </w:rPr>
        <w:t>具有兽医技术人员，配备相对固定的执业兽医师。</w:t>
      </w:r>
    </w:p>
    <w:p w14:paraId="4FFB41A4" w14:textId="77777777" w:rsidR="008C48FE" w:rsidRDefault="00881EB1">
      <w:pPr>
        <w:numPr>
          <w:ilvl w:val="0"/>
          <w:numId w:val="1"/>
        </w:numPr>
        <w:spacing w:line="560" w:lineRule="exact"/>
        <w:ind w:left="0" w:firstLine="640"/>
      </w:pPr>
      <w:r>
        <w:rPr>
          <w:rFonts w:hint="eastAsia"/>
        </w:rPr>
        <w:t>符合《畜禽规模养殖污染防治条例》要求。</w:t>
      </w:r>
    </w:p>
    <w:p w14:paraId="75121F2B" w14:textId="77777777" w:rsidR="008C48FE" w:rsidRDefault="00881EB1">
      <w:pPr>
        <w:pStyle w:val="20"/>
        <w:spacing w:line="560" w:lineRule="exact"/>
        <w:rPr>
          <w:rFonts w:ascii="Times New Roman" w:hAnsi="Times New Roman"/>
        </w:rPr>
      </w:pPr>
      <w:r>
        <w:rPr>
          <w:rFonts w:ascii="Times New Roman" w:hAnsi="Times New Roman"/>
        </w:rPr>
        <w:t>(</w:t>
      </w:r>
      <w:r>
        <w:rPr>
          <w:rFonts w:ascii="Times New Roman" w:hAnsi="Times New Roman"/>
        </w:rPr>
        <w:t>二</w:t>
      </w:r>
      <w:r>
        <w:rPr>
          <w:rFonts w:ascii="Times New Roman" w:hAnsi="Times New Roman"/>
        </w:rPr>
        <w:t>)</w:t>
      </w:r>
      <w:r>
        <w:rPr>
          <w:rFonts w:ascii="Times New Roman" w:hAnsi="Times New Roman"/>
        </w:rPr>
        <w:t>防疫管理</w:t>
      </w:r>
    </w:p>
    <w:p w14:paraId="5342B8B8" w14:textId="77777777" w:rsidR="008C48FE" w:rsidRDefault="00881EB1">
      <w:pPr>
        <w:spacing w:line="560" w:lineRule="exact"/>
      </w:pPr>
      <w:r>
        <w:rPr>
          <w:rFonts w:hint="eastAsia"/>
        </w:rPr>
        <w:t>1.</w:t>
      </w:r>
      <w:r>
        <w:rPr>
          <w:rFonts w:hint="eastAsia"/>
        </w:rPr>
        <w:t>饲料、兽药等不同类型的投入品分类分开储藏，设施设备完善，储藏标识清晰。</w:t>
      </w:r>
    </w:p>
    <w:p w14:paraId="41B54DAD" w14:textId="77777777" w:rsidR="008C48FE" w:rsidRDefault="00881EB1">
      <w:pPr>
        <w:spacing w:line="560" w:lineRule="exact"/>
      </w:pPr>
      <w:r>
        <w:rPr>
          <w:rFonts w:hint="eastAsia"/>
        </w:rPr>
        <w:t>2.</w:t>
      </w:r>
      <w:r>
        <w:rPr>
          <w:rFonts w:hint="eastAsia"/>
          <w:w w:val="96"/>
        </w:rPr>
        <w:t>场区入口有车辆、人员消毒池</w:t>
      </w:r>
      <w:r>
        <w:rPr>
          <w:rFonts w:hint="eastAsia"/>
          <w:w w:val="96"/>
        </w:rPr>
        <w:t>,</w:t>
      </w:r>
      <w:r>
        <w:rPr>
          <w:rFonts w:hint="eastAsia"/>
          <w:w w:val="96"/>
        </w:rPr>
        <w:t>生产区入口有更衣消毒室。</w:t>
      </w:r>
    </w:p>
    <w:p w14:paraId="6371AFBA" w14:textId="77777777" w:rsidR="008C48FE" w:rsidRDefault="00881EB1">
      <w:pPr>
        <w:spacing w:line="560" w:lineRule="exact"/>
      </w:pPr>
      <w:r>
        <w:rPr>
          <w:rFonts w:hint="eastAsia"/>
        </w:rPr>
        <w:t>3.</w:t>
      </w:r>
      <w:r>
        <w:rPr>
          <w:rFonts w:hint="eastAsia"/>
        </w:rPr>
        <w:t>具有一定功能的兽医室。</w:t>
      </w:r>
    </w:p>
    <w:p w14:paraId="1B6F5029" w14:textId="77777777" w:rsidR="008C48FE" w:rsidRDefault="00881EB1">
      <w:pPr>
        <w:pStyle w:val="20"/>
        <w:spacing w:line="560" w:lineRule="exact"/>
        <w:rPr>
          <w:rFonts w:ascii="Times New Roman" w:hAnsi="Times New Roman"/>
        </w:rPr>
      </w:pPr>
      <w:r>
        <w:rPr>
          <w:rFonts w:ascii="Times New Roman" w:hAnsi="Times New Roman"/>
        </w:rPr>
        <w:t>(</w:t>
      </w:r>
      <w:r>
        <w:rPr>
          <w:rFonts w:ascii="Times New Roman" w:hAnsi="Times New Roman"/>
        </w:rPr>
        <w:t>三</w:t>
      </w:r>
      <w:r>
        <w:rPr>
          <w:rFonts w:ascii="Times New Roman" w:hAnsi="Times New Roman"/>
        </w:rPr>
        <w:t>)</w:t>
      </w:r>
      <w:r>
        <w:rPr>
          <w:rFonts w:ascii="Times New Roman" w:hAnsi="Times New Roman"/>
        </w:rPr>
        <w:t>饲养管理制度与记录</w:t>
      </w:r>
    </w:p>
    <w:p w14:paraId="1862E35A" w14:textId="77777777" w:rsidR="008C48FE" w:rsidRDefault="00881EB1">
      <w:pPr>
        <w:spacing w:line="560" w:lineRule="exact"/>
      </w:pPr>
      <w:r>
        <w:rPr>
          <w:rFonts w:hint="eastAsia"/>
        </w:rPr>
        <w:t>1.</w:t>
      </w:r>
      <w:r>
        <w:rPr>
          <w:rFonts w:hint="eastAsia"/>
        </w:rPr>
        <w:t>具有完善的管理制度和制度执行的完整记录。</w:t>
      </w:r>
    </w:p>
    <w:p w14:paraId="24B8BEDA" w14:textId="77777777" w:rsidR="008C48FE" w:rsidRDefault="00881EB1">
      <w:pPr>
        <w:spacing w:line="560" w:lineRule="exact"/>
      </w:pPr>
      <w:r>
        <w:rPr>
          <w:rFonts w:hint="eastAsia"/>
        </w:rPr>
        <w:t>2.</w:t>
      </w:r>
      <w:r>
        <w:rPr>
          <w:rFonts w:hint="eastAsia"/>
        </w:rPr>
        <w:t>按照农业农村部《畜禽标识和养殖档案管理办法》要求，建立养殖档案（包括生产、消毒、免疫、抗体监测、解剖、无害</w:t>
      </w:r>
      <w:r>
        <w:rPr>
          <w:rFonts w:hint="eastAsia"/>
        </w:rPr>
        <w:lastRenderedPageBreak/>
        <w:t>化处理、预防和治疗使用兽药等记录）。</w:t>
      </w:r>
    </w:p>
    <w:p w14:paraId="5E7E6BCA" w14:textId="77777777" w:rsidR="008C48FE" w:rsidRDefault="00881EB1">
      <w:pPr>
        <w:spacing w:line="560" w:lineRule="exact"/>
      </w:pPr>
      <w:r>
        <w:rPr>
          <w:rFonts w:hint="eastAsia"/>
        </w:rPr>
        <w:t>3.</w:t>
      </w:r>
      <w:r>
        <w:rPr>
          <w:rFonts w:hint="eastAsia"/>
        </w:rPr>
        <w:t>所用饲料及饲料添加剂符合《饲料及饲料添加剂管理条例》，具有饲料使用的连续记录。无论是自配或外购饲料须提供不同饲养阶段所用饲料的营养成分表。其中应有促生长剂（包括药物饲料添加剂、添加药物饲料添加剂的商品饲料）等相关品种的名称和使用量的记录。</w:t>
      </w:r>
    </w:p>
    <w:p w14:paraId="32F9FFDF" w14:textId="77777777" w:rsidR="008C48FE" w:rsidRDefault="00881EB1">
      <w:pPr>
        <w:spacing w:line="560" w:lineRule="exact"/>
      </w:pPr>
      <w:r>
        <w:rPr>
          <w:rFonts w:hint="eastAsia"/>
        </w:rPr>
        <w:t>4.</w:t>
      </w:r>
      <w:r>
        <w:rPr>
          <w:rFonts w:hint="eastAsia"/>
        </w:rPr>
        <w:t>所用兽药符合《兽药管理条例》等法律法规要求，具有完整的兽药使用记录和兽用处方药使用记录。</w:t>
      </w:r>
    </w:p>
    <w:p w14:paraId="3BD9DF89" w14:textId="77777777" w:rsidR="008C48FE" w:rsidRDefault="00881EB1">
      <w:pPr>
        <w:pStyle w:val="1"/>
        <w:spacing w:line="560" w:lineRule="exact"/>
        <w:rPr>
          <w:rFonts w:ascii="Times New Roman" w:hAnsi="Times New Roman"/>
        </w:rPr>
      </w:pPr>
      <w:r>
        <w:rPr>
          <w:rFonts w:ascii="Times New Roman" w:hAnsi="Times New Roman"/>
        </w:rPr>
        <w:t>二、资料清单</w:t>
      </w:r>
    </w:p>
    <w:p w14:paraId="30615639" w14:textId="77777777" w:rsidR="008C48FE" w:rsidRDefault="00881EB1">
      <w:pPr>
        <w:numPr>
          <w:ilvl w:val="0"/>
          <w:numId w:val="2"/>
        </w:numPr>
        <w:spacing w:line="560" w:lineRule="exact"/>
        <w:ind w:left="0" w:firstLine="610"/>
        <w:rPr>
          <w:w w:val="96"/>
        </w:rPr>
      </w:pPr>
      <w:r>
        <w:rPr>
          <w:rFonts w:hint="eastAsia"/>
          <w:w w:val="96"/>
        </w:rPr>
        <w:t>养殖场基本信息（表一）、报名信息（表二）一式</w:t>
      </w:r>
      <w:r>
        <w:rPr>
          <w:rFonts w:hint="eastAsia"/>
          <w:w w:val="96"/>
        </w:rPr>
        <w:t>2</w:t>
      </w:r>
      <w:r>
        <w:rPr>
          <w:rFonts w:hint="eastAsia"/>
          <w:w w:val="96"/>
        </w:rPr>
        <w:t>份；</w:t>
      </w:r>
    </w:p>
    <w:p w14:paraId="21359F2D" w14:textId="77777777" w:rsidR="008C48FE" w:rsidRDefault="00881EB1">
      <w:pPr>
        <w:numPr>
          <w:ilvl w:val="0"/>
          <w:numId w:val="2"/>
        </w:numPr>
        <w:spacing w:line="560" w:lineRule="exact"/>
        <w:ind w:left="0" w:firstLine="640"/>
      </w:pPr>
      <w:r>
        <w:rPr>
          <w:rFonts w:hint="eastAsia"/>
        </w:rPr>
        <w:t>有效的《养殖场法人营业执照》或其他相关许可经营资质证书的复印件；</w:t>
      </w:r>
    </w:p>
    <w:p w14:paraId="21284C5A" w14:textId="77777777" w:rsidR="008C48FE" w:rsidRDefault="00881EB1">
      <w:pPr>
        <w:numPr>
          <w:ilvl w:val="0"/>
          <w:numId w:val="2"/>
        </w:numPr>
        <w:spacing w:line="560" w:lineRule="exact"/>
        <w:ind w:left="0" w:firstLine="640"/>
      </w:pPr>
      <w:r>
        <w:rPr>
          <w:rFonts w:hint="eastAsia"/>
        </w:rPr>
        <w:t>《动物防疫条件合格证》复印件；</w:t>
      </w:r>
    </w:p>
    <w:p w14:paraId="2205EBB8" w14:textId="77777777" w:rsidR="008C48FE" w:rsidRDefault="00881EB1">
      <w:pPr>
        <w:numPr>
          <w:ilvl w:val="0"/>
          <w:numId w:val="2"/>
        </w:numPr>
        <w:spacing w:line="560" w:lineRule="exact"/>
        <w:ind w:left="0" w:firstLine="640"/>
      </w:pPr>
      <w:r>
        <w:rPr>
          <w:rFonts w:hint="eastAsia"/>
        </w:rPr>
        <w:t>养殖场近两年兽用抗菌药</w:t>
      </w:r>
      <w:r>
        <w:rPr>
          <w:rFonts w:hint="eastAsia"/>
        </w:rPr>
        <w:t>(</w:t>
      </w:r>
      <w:r>
        <w:rPr>
          <w:rFonts w:hint="eastAsia"/>
        </w:rPr>
        <w:t>含药物饲料添加剂</w:t>
      </w:r>
      <w:r>
        <w:rPr>
          <w:rFonts w:hint="eastAsia"/>
        </w:rPr>
        <w:t>)</w:t>
      </w:r>
      <w:r>
        <w:rPr>
          <w:rFonts w:hint="eastAsia"/>
        </w:rPr>
        <w:t>使用基本情况，包括使用品种、来源、数量（制剂换算为原料药重量，单位为公斤）；</w:t>
      </w:r>
    </w:p>
    <w:p w14:paraId="5830AF35" w14:textId="77777777" w:rsidR="008C48FE" w:rsidRDefault="00881EB1">
      <w:pPr>
        <w:numPr>
          <w:ilvl w:val="0"/>
          <w:numId w:val="2"/>
        </w:numPr>
        <w:spacing w:line="560" w:lineRule="exact"/>
        <w:ind w:left="0" w:firstLine="640"/>
      </w:pPr>
      <w:r>
        <w:rPr>
          <w:rFonts w:hint="eastAsia"/>
        </w:rPr>
        <w:t>养殖场近两年兽用抗菌药替代产品（微生态制剂、兽用疫苗、中兽药等产品）使用情况，包括使用品种、来源、数量；</w:t>
      </w:r>
    </w:p>
    <w:p w14:paraId="5EBE7B63" w14:textId="77777777" w:rsidR="008C48FE" w:rsidRDefault="00881EB1">
      <w:pPr>
        <w:numPr>
          <w:ilvl w:val="0"/>
          <w:numId w:val="2"/>
        </w:numPr>
        <w:spacing w:line="560" w:lineRule="exact"/>
        <w:ind w:left="0" w:firstLine="640"/>
      </w:pPr>
      <w:r>
        <w:rPr>
          <w:rFonts w:hint="eastAsia"/>
        </w:rPr>
        <w:t>养殖场未来</w:t>
      </w:r>
      <w:r>
        <w:t>4</w:t>
      </w:r>
      <w:r>
        <w:rPr>
          <w:rFonts w:hint="eastAsia"/>
        </w:rPr>
        <w:t>年兽用抗菌药减量使用的目标和兽药使用管理计划。</w:t>
      </w:r>
    </w:p>
    <w:p w14:paraId="4C907DD3" w14:textId="77777777" w:rsidR="008C48FE" w:rsidRDefault="008C48FE">
      <w:pPr>
        <w:spacing w:line="590" w:lineRule="exact"/>
        <w:ind w:firstLineChars="0" w:firstLine="0"/>
        <w:jc w:val="center"/>
        <w:rPr>
          <w:rFonts w:eastAsia="方正小标宋简体"/>
          <w:bCs/>
          <w:sz w:val="44"/>
          <w:szCs w:val="44"/>
        </w:rPr>
        <w:sectPr w:rsidR="008C48FE">
          <w:headerReference w:type="even" r:id="rId8"/>
          <w:headerReference w:type="default" r:id="rId9"/>
          <w:footerReference w:type="even" r:id="rId10"/>
          <w:footerReference w:type="default" r:id="rId11"/>
          <w:headerReference w:type="first" r:id="rId12"/>
          <w:footerReference w:type="first" r:id="rId13"/>
          <w:pgSz w:w="11906" w:h="16838"/>
          <w:pgMar w:top="2154" w:right="1474" w:bottom="1417" w:left="1588" w:header="851" w:footer="992" w:gutter="0"/>
          <w:cols w:space="720"/>
          <w:docGrid w:type="lines" w:linePitch="312"/>
        </w:sectPr>
      </w:pPr>
    </w:p>
    <w:p w14:paraId="5E37E0F7" w14:textId="7E54E844" w:rsidR="008C48FE" w:rsidRDefault="00FC51E7">
      <w:pPr>
        <w:spacing w:line="590" w:lineRule="exact"/>
        <w:ind w:firstLineChars="0" w:firstLine="0"/>
        <w:rPr>
          <w:rFonts w:eastAsia="黑体"/>
          <w:bCs/>
        </w:rPr>
      </w:pPr>
      <w:r>
        <w:rPr>
          <w:rFonts w:eastAsia="黑体"/>
          <w:bCs/>
        </w:rPr>
        <w:lastRenderedPageBreak/>
        <w:t>附件</w:t>
      </w:r>
      <w:r w:rsidR="00881EB1">
        <w:rPr>
          <w:rFonts w:eastAsia="黑体"/>
          <w:bCs/>
        </w:rPr>
        <w:t>3</w:t>
      </w:r>
    </w:p>
    <w:p w14:paraId="20BE515A" w14:textId="77777777" w:rsidR="008C48FE" w:rsidRDefault="008C48FE">
      <w:pPr>
        <w:spacing w:line="590" w:lineRule="exact"/>
        <w:ind w:firstLineChars="0" w:firstLine="0"/>
        <w:jc w:val="center"/>
        <w:rPr>
          <w:rFonts w:eastAsia="黑体"/>
          <w:bCs/>
          <w:sz w:val="36"/>
          <w:szCs w:val="36"/>
        </w:rPr>
      </w:pPr>
    </w:p>
    <w:p w14:paraId="4043B992" w14:textId="77777777" w:rsidR="008C48FE" w:rsidRDefault="00881EB1">
      <w:pPr>
        <w:spacing w:line="590" w:lineRule="exact"/>
        <w:ind w:firstLineChars="0" w:firstLine="0"/>
        <w:jc w:val="center"/>
        <w:rPr>
          <w:rFonts w:eastAsia="黑体"/>
          <w:sz w:val="36"/>
          <w:szCs w:val="36"/>
        </w:rPr>
      </w:pPr>
      <w:r>
        <w:rPr>
          <w:rFonts w:eastAsia="黑体"/>
          <w:bCs/>
          <w:sz w:val="36"/>
          <w:szCs w:val="36"/>
        </w:rPr>
        <w:t>兽用抗菌药使用减量化行动工作</w:t>
      </w:r>
    </w:p>
    <w:p w14:paraId="0132E1A5" w14:textId="77777777" w:rsidR="008C48FE" w:rsidRDefault="00881EB1">
      <w:pPr>
        <w:spacing w:line="590" w:lineRule="exact"/>
        <w:ind w:firstLineChars="0" w:firstLine="0"/>
        <w:jc w:val="center"/>
        <w:rPr>
          <w:rFonts w:eastAsia="黑体"/>
          <w:sz w:val="36"/>
          <w:szCs w:val="36"/>
        </w:rPr>
      </w:pPr>
      <w:r>
        <w:rPr>
          <w:rFonts w:eastAsia="黑体"/>
          <w:sz w:val="36"/>
          <w:szCs w:val="36"/>
        </w:rPr>
        <w:t>报</w:t>
      </w:r>
      <w:r>
        <w:rPr>
          <w:rFonts w:eastAsia="黑体"/>
          <w:sz w:val="36"/>
          <w:szCs w:val="36"/>
        </w:rPr>
        <w:t xml:space="preserve">  </w:t>
      </w:r>
      <w:r>
        <w:rPr>
          <w:rFonts w:eastAsia="黑体"/>
          <w:sz w:val="36"/>
          <w:szCs w:val="36"/>
        </w:rPr>
        <w:t>名</w:t>
      </w:r>
      <w:r>
        <w:rPr>
          <w:rFonts w:eastAsia="黑体"/>
          <w:sz w:val="36"/>
          <w:szCs w:val="36"/>
        </w:rPr>
        <w:t xml:space="preserve">  </w:t>
      </w:r>
      <w:r>
        <w:rPr>
          <w:rFonts w:eastAsia="黑体"/>
          <w:sz w:val="36"/>
          <w:szCs w:val="36"/>
        </w:rPr>
        <w:t>表</w:t>
      </w:r>
    </w:p>
    <w:p w14:paraId="180734FC" w14:textId="77777777" w:rsidR="008C48FE" w:rsidRDefault="008C48FE">
      <w:pPr>
        <w:spacing w:line="590" w:lineRule="exact"/>
        <w:ind w:firstLineChars="148" w:firstLine="475"/>
        <w:rPr>
          <w:b/>
          <w:bCs/>
          <w:kern w:val="36"/>
        </w:rPr>
      </w:pPr>
    </w:p>
    <w:p w14:paraId="67886A4F" w14:textId="77777777" w:rsidR="008C48FE" w:rsidRDefault="00881EB1">
      <w:pPr>
        <w:spacing w:line="590" w:lineRule="exact"/>
        <w:ind w:firstLine="643"/>
        <w:rPr>
          <w:kern w:val="36"/>
          <w:u w:val="single"/>
        </w:rPr>
      </w:pPr>
      <w:r>
        <w:rPr>
          <w:b/>
          <w:bCs/>
          <w:kern w:val="36"/>
        </w:rPr>
        <w:t>单位名称</w:t>
      </w:r>
      <w:r>
        <w:rPr>
          <w:b/>
          <w:bCs/>
          <w:kern w:val="36"/>
        </w:rPr>
        <w:t>(</w:t>
      </w:r>
      <w:r>
        <w:rPr>
          <w:b/>
          <w:bCs/>
          <w:kern w:val="36"/>
        </w:rPr>
        <w:t>盖章</w:t>
      </w:r>
      <w:r>
        <w:rPr>
          <w:b/>
          <w:bCs/>
          <w:kern w:val="36"/>
        </w:rPr>
        <w:t>)</w:t>
      </w:r>
      <w:r>
        <w:rPr>
          <w:b/>
          <w:bCs/>
          <w:kern w:val="36"/>
        </w:rPr>
        <w:t>：</w:t>
      </w:r>
      <w:r>
        <w:rPr>
          <w:kern w:val="36"/>
        </w:rPr>
        <w:t xml:space="preserve"> </w:t>
      </w:r>
    </w:p>
    <w:p w14:paraId="776337F8" w14:textId="77777777" w:rsidR="008C48FE" w:rsidRDefault="008C48FE">
      <w:pPr>
        <w:spacing w:line="590" w:lineRule="exact"/>
        <w:rPr>
          <w:kern w:val="36"/>
          <w:u w:val="single"/>
        </w:rPr>
      </w:pPr>
    </w:p>
    <w:p w14:paraId="34671064" w14:textId="77777777" w:rsidR="008C48FE" w:rsidRDefault="00881EB1">
      <w:pPr>
        <w:spacing w:line="590" w:lineRule="exact"/>
        <w:ind w:firstLine="643"/>
        <w:jc w:val="left"/>
        <w:rPr>
          <w:kern w:val="36"/>
        </w:rPr>
      </w:pPr>
      <w:r>
        <w:rPr>
          <w:b/>
          <w:bCs/>
          <w:kern w:val="36"/>
        </w:rPr>
        <w:t>报名领域：</w:t>
      </w:r>
    </w:p>
    <w:p w14:paraId="70ECAA5C" w14:textId="77777777" w:rsidR="008C48FE" w:rsidRDefault="00881EB1">
      <w:pPr>
        <w:spacing w:line="590" w:lineRule="exact"/>
        <w:jc w:val="left"/>
        <w:rPr>
          <w:bCs/>
          <w:kern w:val="36"/>
        </w:rPr>
      </w:pPr>
      <w:r>
        <w:rPr>
          <w:bCs/>
          <w:kern w:val="36"/>
        </w:rPr>
        <w:t>A.</w:t>
      </w:r>
      <w:r>
        <w:rPr>
          <w:bCs/>
          <w:kern w:val="36"/>
        </w:rPr>
        <w:t>蛋鸡；</w:t>
      </w:r>
      <w:r>
        <w:rPr>
          <w:bCs/>
          <w:kern w:val="36"/>
        </w:rPr>
        <w:t xml:space="preserve"> B.</w:t>
      </w:r>
      <w:r>
        <w:rPr>
          <w:bCs/>
          <w:kern w:val="36"/>
        </w:rPr>
        <w:t>肉鸡；</w:t>
      </w:r>
      <w:r>
        <w:rPr>
          <w:bCs/>
          <w:kern w:val="36"/>
        </w:rPr>
        <w:t xml:space="preserve"> C.</w:t>
      </w:r>
      <w:r>
        <w:rPr>
          <w:bCs/>
          <w:kern w:val="36"/>
        </w:rPr>
        <w:t>肉鸭；</w:t>
      </w:r>
      <w:r>
        <w:rPr>
          <w:bCs/>
          <w:kern w:val="36"/>
        </w:rPr>
        <w:t xml:space="preserve"> D.</w:t>
      </w:r>
      <w:r>
        <w:rPr>
          <w:bCs/>
          <w:kern w:val="36"/>
        </w:rPr>
        <w:t>生猪；</w:t>
      </w:r>
      <w:r>
        <w:rPr>
          <w:bCs/>
          <w:kern w:val="36"/>
        </w:rPr>
        <w:t xml:space="preserve"> E.</w:t>
      </w:r>
      <w:r>
        <w:rPr>
          <w:bCs/>
          <w:kern w:val="36"/>
        </w:rPr>
        <w:t>奶牛</w:t>
      </w:r>
      <w:r>
        <w:rPr>
          <w:bCs/>
          <w:kern w:val="36"/>
        </w:rPr>
        <w:t>;</w:t>
      </w:r>
    </w:p>
    <w:p w14:paraId="42508A0D" w14:textId="77777777" w:rsidR="008C48FE" w:rsidRDefault="00881EB1">
      <w:pPr>
        <w:spacing w:line="590" w:lineRule="exact"/>
        <w:jc w:val="left"/>
        <w:rPr>
          <w:bCs/>
          <w:kern w:val="36"/>
        </w:rPr>
      </w:pPr>
      <w:r>
        <w:rPr>
          <w:bCs/>
          <w:kern w:val="36"/>
        </w:rPr>
        <w:t>F.</w:t>
      </w:r>
      <w:r>
        <w:rPr>
          <w:bCs/>
          <w:kern w:val="36"/>
        </w:rPr>
        <w:t>肉牛；</w:t>
      </w:r>
      <w:r>
        <w:rPr>
          <w:bCs/>
          <w:kern w:val="36"/>
        </w:rPr>
        <w:t xml:space="preserve"> G.</w:t>
      </w:r>
      <w:r>
        <w:rPr>
          <w:bCs/>
          <w:kern w:val="36"/>
        </w:rPr>
        <w:t>肉羊；</w:t>
      </w:r>
      <w:r>
        <w:rPr>
          <w:bCs/>
          <w:kern w:val="36"/>
        </w:rPr>
        <w:t xml:space="preserve"> H.</w:t>
      </w:r>
      <w:r>
        <w:rPr>
          <w:bCs/>
          <w:kern w:val="36"/>
        </w:rPr>
        <w:t>肉兔；</w:t>
      </w:r>
      <w:r>
        <w:rPr>
          <w:bCs/>
          <w:kern w:val="36"/>
        </w:rPr>
        <w:t xml:space="preserve"> I.</w:t>
      </w:r>
      <w:r>
        <w:rPr>
          <w:bCs/>
          <w:kern w:val="36"/>
        </w:rPr>
        <w:t>奶山羊</w:t>
      </w:r>
    </w:p>
    <w:p w14:paraId="26CCEDAA" w14:textId="77777777" w:rsidR="008C48FE" w:rsidRDefault="00881EB1">
      <w:pPr>
        <w:spacing w:line="590" w:lineRule="exact"/>
        <w:jc w:val="left"/>
        <w:rPr>
          <w:bCs/>
          <w:kern w:val="36"/>
        </w:rPr>
      </w:pPr>
      <w:r>
        <w:rPr>
          <w:bCs/>
          <w:kern w:val="36"/>
        </w:rPr>
        <w:t>请选择其中一项，填写在</w:t>
      </w:r>
      <w:r>
        <w:rPr>
          <w:bCs/>
          <w:kern w:val="36"/>
        </w:rPr>
        <w:t>“</w:t>
      </w:r>
      <w:r>
        <w:rPr>
          <w:bCs/>
          <w:kern w:val="36"/>
        </w:rPr>
        <w:t>报名领域</w:t>
      </w:r>
      <w:r>
        <w:rPr>
          <w:bCs/>
          <w:kern w:val="36"/>
        </w:rPr>
        <w:t>”</w:t>
      </w:r>
      <w:r>
        <w:rPr>
          <w:bCs/>
          <w:kern w:val="36"/>
        </w:rPr>
        <w:t>栏中。</w:t>
      </w:r>
    </w:p>
    <w:p w14:paraId="1EC65D8A" w14:textId="77777777" w:rsidR="008C48FE" w:rsidRDefault="008C48FE">
      <w:pPr>
        <w:spacing w:line="590" w:lineRule="exact"/>
        <w:rPr>
          <w:bCs/>
          <w:kern w:val="36"/>
        </w:rPr>
      </w:pPr>
    </w:p>
    <w:p w14:paraId="3AFF3540" w14:textId="77777777" w:rsidR="008C48FE" w:rsidRDefault="00881EB1">
      <w:pPr>
        <w:spacing w:line="590" w:lineRule="exact"/>
        <w:ind w:firstLine="643"/>
        <w:rPr>
          <w:b/>
          <w:bCs/>
          <w:kern w:val="36"/>
        </w:rPr>
      </w:pPr>
      <w:r>
        <w:rPr>
          <w:b/>
          <w:bCs/>
          <w:kern w:val="36"/>
        </w:rPr>
        <w:t>通讯地址：</w:t>
      </w:r>
      <w:r>
        <w:rPr>
          <w:b/>
          <w:bCs/>
          <w:kern w:val="36"/>
        </w:rPr>
        <w:t xml:space="preserve"> </w:t>
      </w:r>
    </w:p>
    <w:p w14:paraId="6BAAA1FA" w14:textId="77777777" w:rsidR="008C48FE" w:rsidRDefault="00881EB1">
      <w:pPr>
        <w:spacing w:line="590" w:lineRule="exact"/>
        <w:ind w:firstLine="643"/>
        <w:rPr>
          <w:b/>
          <w:bCs/>
          <w:kern w:val="36"/>
        </w:rPr>
      </w:pPr>
      <w:r>
        <w:rPr>
          <w:b/>
          <w:bCs/>
          <w:kern w:val="36"/>
        </w:rPr>
        <w:t>法人代表：</w:t>
      </w:r>
      <w:r>
        <w:rPr>
          <w:b/>
          <w:bCs/>
          <w:kern w:val="36"/>
        </w:rPr>
        <w:t xml:space="preserve"> </w:t>
      </w:r>
    </w:p>
    <w:p w14:paraId="0C14E9D6" w14:textId="77777777" w:rsidR="008C48FE" w:rsidRDefault="00881EB1">
      <w:pPr>
        <w:spacing w:line="590" w:lineRule="exact"/>
        <w:ind w:firstLine="643"/>
        <w:rPr>
          <w:b/>
          <w:bCs/>
          <w:kern w:val="36"/>
        </w:rPr>
      </w:pPr>
      <w:r>
        <w:rPr>
          <w:b/>
          <w:bCs/>
          <w:kern w:val="36"/>
        </w:rPr>
        <w:t>联</w:t>
      </w:r>
      <w:r>
        <w:rPr>
          <w:b/>
          <w:bCs/>
          <w:kern w:val="36"/>
        </w:rPr>
        <w:t xml:space="preserve"> </w:t>
      </w:r>
      <w:r>
        <w:rPr>
          <w:b/>
          <w:bCs/>
          <w:kern w:val="36"/>
        </w:rPr>
        <w:t>系</w:t>
      </w:r>
      <w:r>
        <w:rPr>
          <w:b/>
          <w:bCs/>
          <w:kern w:val="36"/>
        </w:rPr>
        <w:t xml:space="preserve"> </w:t>
      </w:r>
      <w:r>
        <w:rPr>
          <w:b/>
          <w:bCs/>
          <w:kern w:val="36"/>
        </w:rPr>
        <w:t>人：</w:t>
      </w:r>
      <w:r>
        <w:rPr>
          <w:b/>
          <w:bCs/>
          <w:kern w:val="36"/>
        </w:rPr>
        <w:t xml:space="preserve"> </w:t>
      </w:r>
    </w:p>
    <w:p w14:paraId="195B6D84" w14:textId="77777777" w:rsidR="008C48FE" w:rsidRDefault="00881EB1">
      <w:pPr>
        <w:spacing w:line="590" w:lineRule="exact"/>
        <w:ind w:firstLine="643"/>
        <w:rPr>
          <w:b/>
          <w:bCs/>
          <w:kern w:val="36"/>
        </w:rPr>
      </w:pPr>
      <w:r>
        <w:rPr>
          <w:b/>
          <w:bCs/>
          <w:kern w:val="36"/>
        </w:rPr>
        <w:t>电</w:t>
      </w:r>
      <w:r>
        <w:rPr>
          <w:b/>
          <w:bCs/>
          <w:kern w:val="36"/>
        </w:rPr>
        <w:t xml:space="preserve">    </w:t>
      </w:r>
      <w:r>
        <w:rPr>
          <w:b/>
          <w:bCs/>
          <w:kern w:val="36"/>
        </w:rPr>
        <w:t>话：</w:t>
      </w:r>
    </w:p>
    <w:p w14:paraId="63853253" w14:textId="77777777" w:rsidR="008C48FE" w:rsidRDefault="00881EB1">
      <w:pPr>
        <w:spacing w:line="590" w:lineRule="exact"/>
        <w:ind w:firstLine="643"/>
        <w:rPr>
          <w:b/>
          <w:bCs/>
          <w:kern w:val="36"/>
        </w:rPr>
      </w:pPr>
      <w:r>
        <w:rPr>
          <w:b/>
          <w:bCs/>
          <w:kern w:val="36"/>
        </w:rPr>
        <w:t>传</w:t>
      </w:r>
      <w:r>
        <w:rPr>
          <w:b/>
          <w:bCs/>
          <w:kern w:val="36"/>
        </w:rPr>
        <w:t xml:space="preserve">    </w:t>
      </w:r>
      <w:r>
        <w:rPr>
          <w:b/>
          <w:bCs/>
          <w:kern w:val="36"/>
        </w:rPr>
        <w:t>真：</w:t>
      </w:r>
    </w:p>
    <w:p w14:paraId="07E87E09" w14:textId="77777777" w:rsidR="008C48FE" w:rsidRDefault="00881EB1">
      <w:pPr>
        <w:spacing w:line="590" w:lineRule="exact"/>
        <w:ind w:firstLine="643"/>
        <w:rPr>
          <w:b/>
          <w:bCs/>
          <w:kern w:val="36"/>
        </w:rPr>
      </w:pPr>
      <w:r>
        <w:rPr>
          <w:b/>
          <w:bCs/>
          <w:kern w:val="36"/>
        </w:rPr>
        <w:t>邮政编码：</w:t>
      </w:r>
    </w:p>
    <w:p w14:paraId="7D37D79D" w14:textId="77777777" w:rsidR="008C48FE" w:rsidRDefault="00881EB1">
      <w:pPr>
        <w:spacing w:line="590" w:lineRule="exact"/>
        <w:ind w:firstLine="643"/>
        <w:rPr>
          <w:b/>
          <w:bCs/>
          <w:kern w:val="36"/>
        </w:rPr>
      </w:pPr>
      <w:r>
        <w:rPr>
          <w:b/>
          <w:bCs/>
          <w:kern w:val="36"/>
        </w:rPr>
        <w:t>填报日期：</w:t>
      </w:r>
      <w:r>
        <w:rPr>
          <w:b/>
          <w:bCs/>
          <w:kern w:val="36"/>
        </w:rPr>
        <w:t xml:space="preserve">        </w:t>
      </w:r>
      <w:r>
        <w:rPr>
          <w:b/>
          <w:bCs/>
          <w:kern w:val="36"/>
        </w:rPr>
        <w:t>年</w:t>
      </w:r>
      <w:r>
        <w:rPr>
          <w:b/>
          <w:bCs/>
          <w:kern w:val="36"/>
        </w:rPr>
        <w:t xml:space="preserve">    </w:t>
      </w:r>
      <w:r>
        <w:rPr>
          <w:b/>
          <w:bCs/>
          <w:kern w:val="36"/>
        </w:rPr>
        <w:t>月</w:t>
      </w:r>
      <w:r>
        <w:rPr>
          <w:b/>
          <w:bCs/>
          <w:kern w:val="36"/>
        </w:rPr>
        <w:t xml:space="preserve">    </w:t>
      </w:r>
      <w:r>
        <w:rPr>
          <w:b/>
          <w:bCs/>
          <w:kern w:val="36"/>
        </w:rPr>
        <w:t>日</w:t>
      </w:r>
    </w:p>
    <w:p w14:paraId="625792A7" w14:textId="77777777" w:rsidR="008C48FE" w:rsidRDefault="008C48FE">
      <w:pPr>
        <w:pStyle w:val="2"/>
        <w:ind w:leftChars="0" w:left="0" w:firstLine="640"/>
        <w:jc w:val="center"/>
      </w:pPr>
    </w:p>
    <w:p w14:paraId="54A1EACE" w14:textId="77777777" w:rsidR="008C48FE" w:rsidRDefault="008C48FE">
      <w:pPr>
        <w:pStyle w:val="2"/>
        <w:ind w:leftChars="0" w:left="0" w:firstLineChars="0" w:firstLine="0"/>
      </w:pPr>
    </w:p>
    <w:p w14:paraId="62B9CE61" w14:textId="77777777" w:rsidR="008C48FE" w:rsidRDefault="008C48FE">
      <w:pPr>
        <w:spacing w:line="590" w:lineRule="exact"/>
        <w:jc w:val="center"/>
        <w:rPr>
          <w:rFonts w:eastAsia="黑体"/>
          <w:bCs/>
        </w:rPr>
        <w:sectPr w:rsidR="008C48FE">
          <w:pgSz w:w="11906" w:h="16838"/>
          <w:pgMar w:top="2154" w:right="1474" w:bottom="1417" w:left="1588" w:header="851" w:footer="992" w:gutter="0"/>
          <w:cols w:space="720"/>
          <w:docGrid w:type="lines" w:linePitch="312"/>
        </w:sectPr>
      </w:pPr>
    </w:p>
    <w:p w14:paraId="0D2F4E83" w14:textId="77777777" w:rsidR="008C48FE" w:rsidRDefault="00881EB1">
      <w:pPr>
        <w:spacing w:line="520" w:lineRule="exact"/>
        <w:jc w:val="center"/>
        <w:rPr>
          <w:rFonts w:eastAsia="黑体"/>
          <w:bCs/>
        </w:rPr>
      </w:pPr>
      <w:r>
        <w:rPr>
          <w:rFonts w:eastAsia="黑体"/>
          <w:bCs/>
        </w:rPr>
        <w:lastRenderedPageBreak/>
        <w:t>填</w:t>
      </w:r>
      <w:r>
        <w:rPr>
          <w:rFonts w:eastAsia="黑体"/>
          <w:bCs/>
        </w:rPr>
        <w:t xml:space="preserve"> </w:t>
      </w:r>
      <w:r>
        <w:rPr>
          <w:rFonts w:eastAsia="黑体"/>
          <w:bCs/>
        </w:rPr>
        <w:t>表</w:t>
      </w:r>
      <w:r>
        <w:rPr>
          <w:rFonts w:eastAsia="黑体"/>
          <w:bCs/>
        </w:rPr>
        <w:t xml:space="preserve"> </w:t>
      </w:r>
      <w:r>
        <w:rPr>
          <w:rFonts w:eastAsia="黑体"/>
          <w:bCs/>
        </w:rPr>
        <w:t>说</w:t>
      </w:r>
      <w:r>
        <w:rPr>
          <w:rFonts w:eastAsia="黑体"/>
          <w:bCs/>
        </w:rPr>
        <w:t xml:space="preserve"> </w:t>
      </w:r>
      <w:r>
        <w:rPr>
          <w:rFonts w:eastAsia="黑体"/>
          <w:bCs/>
        </w:rPr>
        <w:t>明</w:t>
      </w:r>
    </w:p>
    <w:p w14:paraId="6AE3A0F3" w14:textId="77777777" w:rsidR="008C48FE" w:rsidRDefault="008C48FE">
      <w:pPr>
        <w:spacing w:line="520" w:lineRule="exact"/>
      </w:pPr>
    </w:p>
    <w:p w14:paraId="39A26E4F"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报名养殖场基本情况截至上一年度末。养殖场经济性质栏</w:t>
      </w:r>
      <w:r>
        <w:rPr>
          <w:snapToGrid w:val="0"/>
          <w:spacing w:val="-20"/>
          <w:kern w:val="0"/>
        </w:rPr>
        <w:t>:</w:t>
      </w:r>
      <w:r>
        <w:rPr>
          <w:snapToGrid w:val="0"/>
          <w:spacing w:val="-20"/>
          <w:kern w:val="0"/>
        </w:rPr>
        <w:t>请从</w:t>
      </w:r>
      <w:r>
        <w:rPr>
          <w:snapToGrid w:val="0"/>
          <w:spacing w:val="-20"/>
          <w:kern w:val="0"/>
        </w:rPr>
        <w:t>“</w:t>
      </w:r>
      <w:r>
        <w:rPr>
          <w:snapToGrid w:val="0"/>
          <w:spacing w:val="-20"/>
          <w:kern w:val="0"/>
        </w:rPr>
        <w:t>国有</w:t>
      </w:r>
      <w:r>
        <w:rPr>
          <w:snapToGrid w:val="0"/>
          <w:spacing w:val="-20"/>
          <w:kern w:val="0"/>
        </w:rPr>
        <w:t>”“</w:t>
      </w:r>
      <w:r>
        <w:rPr>
          <w:snapToGrid w:val="0"/>
          <w:spacing w:val="-20"/>
          <w:kern w:val="0"/>
        </w:rPr>
        <w:t>民营</w:t>
      </w:r>
      <w:r>
        <w:rPr>
          <w:snapToGrid w:val="0"/>
          <w:spacing w:val="-20"/>
          <w:kern w:val="0"/>
        </w:rPr>
        <w:t>”</w:t>
      </w:r>
      <w:r>
        <w:rPr>
          <w:snapToGrid w:val="0"/>
          <w:spacing w:val="-20"/>
          <w:kern w:val="0"/>
        </w:rPr>
        <w:t>两种性质中选一项打</w:t>
      </w:r>
      <w:r>
        <w:rPr>
          <w:snapToGrid w:val="0"/>
          <w:spacing w:val="-20"/>
          <w:kern w:val="0"/>
        </w:rPr>
        <w:t>“√”</w:t>
      </w:r>
      <w:r>
        <w:rPr>
          <w:snapToGrid w:val="0"/>
          <w:spacing w:val="-20"/>
          <w:kern w:val="0"/>
        </w:rPr>
        <w:t>。国有及国有控股为国有企业，外资及外资控股之外的企业，均视为民营企业。</w:t>
      </w:r>
    </w:p>
    <w:p w14:paraId="276E930F"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报名养殖场的《报名表》封面须加盖单位公章。报名养殖场名称、公章须与市场监管部门核发的营业执照等证件名称一致。</w:t>
      </w:r>
    </w:p>
    <w:p w14:paraId="580C6F6E"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联系人：报名养殖场指定的联系人。</w:t>
      </w:r>
    </w:p>
    <w:p w14:paraId="701BA5A6"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生产的产品栏：养殖场生产的主要产品。</w:t>
      </w:r>
    </w:p>
    <w:p w14:paraId="6FAED793"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指标栏：包括存（出）栏量、淘汰率、生产数量、营业收入、资产总额、员工总数等。所有指标均按养殖场财务报表的数据填报。</w:t>
      </w:r>
    </w:p>
    <w:p w14:paraId="21910F6D" w14:textId="77777777" w:rsidR="008C48FE" w:rsidRDefault="00881EB1">
      <w:pPr>
        <w:pStyle w:val="2"/>
        <w:spacing w:after="0" w:line="520" w:lineRule="exact"/>
        <w:ind w:leftChars="0" w:left="0" w:firstLine="560"/>
        <w:rPr>
          <w:rFonts w:eastAsia="仿宋_GB2312"/>
          <w:spacing w:val="-20"/>
        </w:rPr>
      </w:pPr>
      <w:r>
        <w:rPr>
          <w:rFonts w:eastAsia="仿宋_GB2312"/>
          <w:spacing w:val="-20"/>
        </w:rPr>
        <w:t>营业收入：不含增值税收入、包括养殖场的所有收入，即主营业务和非主营业务的收入。最好以合法经营的会计师事务所出具的财务审计报告或上市公司当年的年报资料为准。</w:t>
      </w:r>
    </w:p>
    <w:p w14:paraId="55098729"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产品名称：养殖场主营业务产品，如</w:t>
      </w:r>
      <w:r>
        <w:rPr>
          <w:snapToGrid w:val="0"/>
          <w:spacing w:val="-20"/>
          <w:kern w:val="0"/>
        </w:rPr>
        <w:t>:</w:t>
      </w:r>
      <w:r>
        <w:rPr>
          <w:snapToGrid w:val="0"/>
          <w:spacing w:val="-20"/>
          <w:kern w:val="0"/>
        </w:rPr>
        <w:t>鸡蛋、牛奶等。</w:t>
      </w:r>
    </w:p>
    <w:p w14:paraId="6993236F" w14:textId="77777777" w:rsidR="008C48FE" w:rsidRDefault="00881EB1">
      <w:pPr>
        <w:numPr>
          <w:ilvl w:val="0"/>
          <w:numId w:val="3"/>
        </w:numPr>
        <w:spacing w:line="520" w:lineRule="exact"/>
        <w:ind w:left="0" w:firstLine="560"/>
        <w:rPr>
          <w:snapToGrid w:val="0"/>
          <w:spacing w:val="-20"/>
          <w:kern w:val="0"/>
        </w:rPr>
      </w:pPr>
      <w:proofErr w:type="gramStart"/>
      <w:r>
        <w:rPr>
          <w:snapToGrid w:val="0"/>
          <w:spacing w:val="-20"/>
          <w:kern w:val="0"/>
        </w:rPr>
        <w:t>存栏指</w:t>
      </w:r>
      <w:proofErr w:type="gramEnd"/>
      <w:r>
        <w:rPr>
          <w:snapToGrid w:val="0"/>
          <w:spacing w:val="-20"/>
          <w:kern w:val="0"/>
        </w:rPr>
        <w:t>年末所养殖畜种的存栏数量；</w:t>
      </w:r>
      <w:proofErr w:type="gramStart"/>
      <w:r>
        <w:rPr>
          <w:snapToGrid w:val="0"/>
          <w:spacing w:val="-20"/>
          <w:kern w:val="0"/>
        </w:rPr>
        <w:t>出栏指</w:t>
      </w:r>
      <w:proofErr w:type="gramEnd"/>
      <w:r>
        <w:rPr>
          <w:snapToGrid w:val="0"/>
          <w:spacing w:val="-20"/>
          <w:kern w:val="0"/>
        </w:rPr>
        <w:t>年度内所养殖畜种合计的出栏数量。</w:t>
      </w:r>
    </w:p>
    <w:p w14:paraId="4CC3369C"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淘汰率：年度内淘汰的数量占年度平均数的比例。</w:t>
      </w:r>
    </w:p>
    <w:p w14:paraId="7812DDFA"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生产量：主营产品的年生产总量。</w:t>
      </w:r>
    </w:p>
    <w:p w14:paraId="06DAC1D3"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请将所有报名材料按照报名材料目录，用</w:t>
      </w:r>
      <w:r>
        <w:rPr>
          <w:snapToGrid w:val="0"/>
          <w:spacing w:val="-20"/>
          <w:kern w:val="0"/>
        </w:rPr>
        <w:t>A4</w:t>
      </w:r>
      <w:r>
        <w:rPr>
          <w:snapToGrid w:val="0"/>
          <w:spacing w:val="-20"/>
          <w:kern w:val="0"/>
        </w:rPr>
        <w:t>纸装订成册，并标明顺序页码</w:t>
      </w:r>
      <w:r>
        <w:rPr>
          <w:snapToGrid w:val="0"/>
          <w:spacing w:val="-20"/>
          <w:kern w:val="0"/>
        </w:rPr>
        <w:t>(</w:t>
      </w:r>
      <w:r>
        <w:rPr>
          <w:snapToGrid w:val="0"/>
          <w:spacing w:val="-20"/>
          <w:kern w:val="0"/>
        </w:rPr>
        <w:t>复印件须加盖公章</w:t>
      </w:r>
      <w:r>
        <w:rPr>
          <w:snapToGrid w:val="0"/>
          <w:spacing w:val="-20"/>
          <w:kern w:val="0"/>
        </w:rPr>
        <w:t>)</w:t>
      </w:r>
      <w:r>
        <w:rPr>
          <w:snapToGrid w:val="0"/>
          <w:spacing w:val="-20"/>
          <w:kern w:val="0"/>
        </w:rPr>
        <w:t>。包括</w:t>
      </w:r>
      <w:r>
        <w:rPr>
          <w:snapToGrid w:val="0"/>
          <w:spacing w:val="-20"/>
          <w:kern w:val="0"/>
        </w:rPr>
        <w:t>:</w:t>
      </w:r>
      <w:r>
        <w:rPr>
          <w:snapToGrid w:val="0"/>
          <w:spacing w:val="-20"/>
          <w:kern w:val="0"/>
        </w:rPr>
        <w:t>养殖场法人证书、营业执照、产品的质量检验报告等复印件等。</w:t>
      </w:r>
    </w:p>
    <w:p w14:paraId="114A74D3" w14:textId="77777777" w:rsidR="008C48FE" w:rsidRDefault="00881EB1">
      <w:pPr>
        <w:numPr>
          <w:ilvl w:val="0"/>
          <w:numId w:val="3"/>
        </w:numPr>
        <w:spacing w:line="520" w:lineRule="exact"/>
        <w:ind w:left="0" w:firstLine="560"/>
        <w:rPr>
          <w:snapToGrid w:val="0"/>
          <w:spacing w:val="-20"/>
          <w:kern w:val="0"/>
        </w:rPr>
      </w:pPr>
      <w:r>
        <w:rPr>
          <w:snapToGrid w:val="0"/>
          <w:spacing w:val="-20"/>
          <w:kern w:val="0"/>
        </w:rPr>
        <w:t>报名养殖场须郑重承诺</w:t>
      </w:r>
      <w:r>
        <w:rPr>
          <w:snapToGrid w:val="0"/>
          <w:spacing w:val="-20"/>
          <w:kern w:val="0"/>
        </w:rPr>
        <w:t>:</w:t>
      </w:r>
      <w:r>
        <w:rPr>
          <w:snapToGrid w:val="0"/>
          <w:spacing w:val="-20"/>
          <w:kern w:val="0"/>
        </w:rPr>
        <w:t>对此次填写的报名材料内容真实性和数据准确性承担责任，承诺尊重农业农村主管部门的推荐及成效评价工作和评价结果。</w:t>
      </w:r>
    </w:p>
    <w:p w14:paraId="70708CD4" w14:textId="77777777" w:rsidR="008C48FE" w:rsidRDefault="00881EB1">
      <w:pPr>
        <w:spacing w:line="590" w:lineRule="exact"/>
        <w:ind w:firstLineChars="0" w:firstLine="0"/>
        <w:jc w:val="center"/>
        <w:rPr>
          <w:rFonts w:eastAsia="方正小标宋简体"/>
          <w:sz w:val="36"/>
          <w:szCs w:val="36"/>
        </w:rPr>
      </w:pPr>
      <w:r>
        <w:rPr>
          <w:rFonts w:eastAsia="华文中宋"/>
        </w:rPr>
        <w:br w:type="page"/>
      </w:r>
      <w:r>
        <w:rPr>
          <w:rFonts w:eastAsia="方正小标宋简体"/>
          <w:bCs/>
          <w:sz w:val="36"/>
          <w:szCs w:val="36"/>
        </w:rPr>
        <w:lastRenderedPageBreak/>
        <w:t>养殖场兽用抗菌药使用减量化行动</w:t>
      </w:r>
      <w:r>
        <w:rPr>
          <w:rFonts w:eastAsia="方正小标宋简体"/>
          <w:sz w:val="36"/>
          <w:szCs w:val="36"/>
        </w:rPr>
        <w:t>报名表</w:t>
      </w:r>
      <w:proofErr w:type="gramStart"/>
      <w:r>
        <w:rPr>
          <w:rFonts w:eastAsia="方正小标宋简体"/>
          <w:sz w:val="36"/>
          <w:szCs w:val="36"/>
        </w:rPr>
        <w:t>一</w:t>
      </w:r>
      <w:proofErr w:type="gramEnd"/>
      <w:r>
        <w:rPr>
          <w:rFonts w:eastAsia="方正小标宋简体"/>
          <w:sz w:val="36"/>
          <w:szCs w:val="36"/>
        </w:rPr>
        <w:t>：</w:t>
      </w:r>
    </w:p>
    <w:p w14:paraId="28D79A7A" w14:textId="77777777" w:rsidR="008C48FE" w:rsidRDefault="00881EB1">
      <w:pPr>
        <w:spacing w:line="590" w:lineRule="exact"/>
        <w:ind w:firstLineChars="0" w:firstLine="0"/>
        <w:jc w:val="center"/>
        <w:rPr>
          <w:rFonts w:eastAsia="黑体"/>
        </w:rPr>
      </w:pPr>
      <w:r>
        <w:rPr>
          <w:rFonts w:eastAsia="黑体"/>
        </w:rPr>
        <w:t>养殖场基本情况</w:t>
      </w:r>
    </w:p>
    <w:tbl>
      <w:tblPr>
        <w:tblW w:w="9783" w:type="dxa"/>
        <w:jc w:val="center"/>
        <w:tblLayout w:type="fixed"/>
        <w:tblLook w:val="04A0" w:firstRow="1" w:lastRow="0" w:firstColumn="1" w:lastColumn="0" w:noHBand="0" w:noVBand="1"/>
      </w:tblPr>
      <w:tblGrid>
        <w:gridCol w:w="1957"/>
        <w:gridCol w:w="975"/>
        <w:gridCol w:w="368"/>
        <w:gridCol w:w="438"/>
        <w:gridCol w:w="487"/>
        <w:gridCol w:w="863"/>
        <w:gridCol w:w="150"/>
        <w:gridCol w:w="262"/>
        <w:gridCol w:w="713"/>
        <w:gridCol w:w="1106"/>
        <w:gridCol w:w="131"/>
        <w:gridCol w:w="713"/>
        <w:gridCol w:w="337"/>
        <w:gridCol w:w="575"/>
        <w:gridCol w:w="708"/>
      </w:tblGrid>
      <w:tr w:rsidR="008C48FE" w14:paraId="4111FBCB" w14:textId="77777777">
        <w:trPr>
          <w:trHeight w:val="826"/>
          <w:tblHeader/>
          <w:jc w:val="center"/>
        </w:trPr>
        <w:tc>
          <w:tcPr>
            <w:tcW w:w="1957" w:type="dxa"/>
            <w:tcBorders>
              <w:top w:val="single" w:sz="4" w:space="0" w:color="auto"/>
              <w:left w:val="single" w:sz="4" w:space="0" w:color="auto"/>
              <w:bottom w:val="single" w:sz="4" w:space="0" w:color="auto"/>
              <w:right w:val="single" w:sz="4" w:space="0" w:color="auto"/>
            </w:tcBorders>
            <w:vAlign w:val="center"/>
          </w:tcPr>
          <w:p w14:paraId="724DFEBA"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养殖场名称</w:t>
            </w:r>
          </w:p>
        </w:tc>
        <w:tc>
          <w:tcPr>
            <w:tcW w:w="3281" w:type="dxa"/>
            <w:gridSpan w:val="6"/>
            <w:tcBorders>
              <w:top w:val="single" w:sz="4" w:space="0" w:color="auto"/>
              <w:left w:val="nil"/>
              <w:bottom w:val="single" w:sz="4" w:space="0" w:color="auto"/>
              <w:right w:val="single" w:sz="4" w:space="0" w:color="auto"/>
            </w:tcBorders>
            <w:vAlign w:val="center"/>
          </w:tcPr>
          <w:p w14:paraId="35321F8E" w14:textId="77777777" w:rsidR="008C48FE" w:rsidRDefault="008C48FE">
            <w:pPr>
              <w:widowControl/>
              <w:adjustRightInd w:val="0"/>
              <w:snapToGrid w:val="0"/>
              <w:spacing w:line="240" w:lineRule="auto"/>
              <w:ind w:firstLineChars="0" w:firstLine="0"/>
              <w:rPr>
                <w:rFonts w:eastAsia="宋体"/>
                <w:sz w:val="24"/>
                <w:szCs w:val="44"/>
              </w:rPr>
            </w:pPr>
          </w:p>
        </w:tc>
        <w:tc>
          <w:tcPr>
            <w:tcW w:w="2212" w:type="dxa"/>
            <w:gridSpan w:val="4"/>
            <w:tcBorders>
              <w:top w:val="single" w:sz="4" w:space="0" w:color="auto"/>
              <w:left w:val="nil"/>
              <w:bottom w:val="single" w:sz="4" w:space="0" w:color="auto"/>
              <w:right w:val="single" w:sz="4" w:space="0" w:color="auto"/>
            </w:tcBorders>
            <w:vAlign w:val="center"/>
          </w:tcPr>
          <w:p w14:paraId="5EF15956" w14:textId="77777777" w:rsidR="008C48FE" w:rsidRDefault="00881EB1">
            <w:pPr>
              <w:widowControl/>
              <w:adjustRightInd w:val="0"/>
              <w:snapToGrid w:val="0"/>
              <w:spacing w:line="240" w:lineRule="auto"/>
              <w:ind w:firstLineChars="0" w:firstLine="0"/>
              <w:jc w:val="center"/>
              <w:rPr>
                <w:b/>
                <w:bCs/>
                <w:sz w:val="24"/>
                <w:szCs w:val="44"/>
              </w:rPr>
            </w:pPr>
            <w:r>
              <w:rPr>
                <w:b/>
                <w:bCs/>
                <w:sz w:val="24"/>
                <w:szCs w:val="44"/>
              </w:rPr>
              <w:t>经济性质</w:t>
            </w:r>
          </w:p>
        </w:tc>
        <w:tc>
          <w:tcPr>
            <w:tcW w:w="2333" w:type="dxa"/>
            <w:gridSpan w:val="4"/>
            <w:tcBorders>
              <w:top w:val="single" w:sz="4" w:space="0" w:color="auto"/>
              <w:left w:val="nil"/>
              <w:bottom w:val="single" w:sz="4" w:space="0" w:color="auto"/>
              <w:right w:val="single" w:sz="4" w:space="0" w:color="auto"/>
            </w:tcBorders>
            <w:vAlign w:val="center"/>
          </w:tcPr>
          <w:p w14:paraId="6BFD0E68" w14:textId="77777777" w:rsidR="008C48FE" w:rsidRDefault="00881EB1">
            <w:pPr>
              <w:widowControl/>
              <w:adjustRightInd w:val="0"/>
              <w:snapToGrid w:val="0"/>
              <w:spacing w:line="240" w:lineRule="auto"/>
              <w:ind w:firstLineChars="0" w:firstLine="0"/>
              <w:rPr>
                <w:sz w:val="24"/>
                <w:szCs w:val="44"/>
              </w:rPr>
            </w:pPr>
            <w:r>
              <w:rPr>
                <w:sz w:val="24"/>
                <w:szCs w:val="44"/>
              </w:rPr>
              <w:t>国有</w:t>
            </w:r>
            <w:r>
              <w:rPr>
                <w:sz w:val="24"/>
                <w:szCs w:val="44"/>
              </w:rPr>
              <w:t>(  )</w:t>
            </w:r>
          </w:p>
          <w:p w14:paraId="661EA7A3" w14:textId="77777777" w:rsidR="008C48FE" w:rsidRDefault="00881EB1">
            <w:pPr>
              <w:widowControl/>
              <w:adjustRightInd w:val="0"/>
              <w:snapToGrid w:val="0"/>
              <w:spacing w:line="240" w:lineRule="auto"/>
              <w:ind w:firstLineChars="0" w:firstLine="0"/>
              <w:rPr>
                <w:sz w:val="24"/>
                <w:szCs w:val="44"/>
              </w:rPr>
            </w:pPr>
            <w:r>
              <w:rPr>
                <w:sz w:val="24"/>
                <w:szCs w:val="44"/>
              </w:rPr>
              <w:t>民营</w:t>
            </w:r>
            <w:r>
              <w:rPr>
                <w:sz w:val="24"/>
                <w:szCs w:val="44"/>
              </w:rPr>
              <w:t>(  )</w:t>
            </w:r>
          </w:p>
        </w:tc>
      </w:tr>
      <w:tr w:rsidR="008C48FE" w14:paraId="202D4DE1" w14:textId="77777777">
        <w:trPr>
          <w:trHeight w:val="408"/>
          <w:jc w:val="center"/>
        </w:trPr>
        <w:tc>
          <w:tcPr>
            <w:tcW w:w="1957" w:type="dxa"/>
            <w:tcBorders>
              <w:top w:val="single" w:sz="4" w:space="0" w:color="auto"/>
              <w:left w:val="single" w:sz="4" w:space="0" w:color="auto"/>
              <w:bottom w:val="single" w:sz="4" w:space="0" w:color="auto"/>
              <w:right w:val="single" w:sz="4" w:space="0" w:color="auto"/>
            </w:tcBorders>
            <w:vAlign w:val="center"/>
          </w:tcPr>
          <w:p w14:paraId="69F583F1"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畜禽养殖代码</w:t>
            </w:r>
          </w:p>
        </w:tc>
        <w:tc>
          <w:tcPr>
            <w:tcW w:w="3281" w:type="dxa"/>
            <w:gridSpan w:val="6"/>
            <w:tcBorders>
              <w:top w:val="single" w:sz="4" w:space="0" w:color="auto"/>
              <w:left w:val="nil"/>
              <w:bottom w:val="single" w:sz="4" w:space="0" w:color="auto"/>
              <w:right w:val="single" w:sz="4" w:space="0" w:color="auto"/>
            </w:tcBorders>
            <w:vAlign w:val="center"/>
          </w:tcPr>
          <w:p w14:paraId="0AD3B5A8" w14:textId="77777777" w:rsidR="008C48FE" w:rsidRDefault="008C48FE">
            <w:pPr>
              <w:widowControl/>
              <w:adjustRightInd w:val="0"/>
              <w:snapToGrid w:val="0"/>
              <w:spacing w:line="240" w:lineRule="auto"/>
              <w:ind w:firstLineChars="0" w:firstLine="0"/>
              <w:rPr>
                <w:rFonts w:eastAsia="宋体"/>
                <w:sz w:val="24"/>
                <w:szCs w:val="44"/>
              </w:rPr>
            </w:pPr>
          </w:p>
        </w:tc>
        <w:tc>
          <w:tcPr>
            <w:tcW w:w="2212" w:type="dxa"/>
            <w:gridSpan w:val="4"/>
            <w:tcBorders>
              <w:top w:val="single" w:sz="4" w:space="0" w:color="auto"/>
              <w:left w:val="nil"/>
              <w:bottom w:val="single" w:sz="4" w:space="0" w:color="auto"/>
              <w:right w:val="single" w:sz="4" w:space="0" w:color="auto"/>
            </w:tcBorders>
            <w:vAlign w:val="center"/>
          </w:tcPr>
          <w:p w14:paraId="76ECA03B"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统一社会信用代码</w:t>
            </w:r>
          </w:p>
        </w:tc>
        <w:tc>
          <w:tcPr>
            <w:tcW w:w="2333" w:type="dxa"/>
            <w:gridSpan w:val="4"/>
            <w:tcBorders>
              <w:top w:val="single" w:sz="4" w:space="0" w:color="auto"/>
              <w:left w:val="nil"/>
              <w:bottom w:val="single" w:sz="4" w:space="0" w:color="auto"/>
              <w:right w:val="single" w:sz="4" w:space="0" w:color="auto"/>
            </w:tcBorders>
            <w:vAlign w:val="center"/>
          </w:tcPr>
          <w:p w14:paraId="6ECBEC18" w14:textId="77777777" w:rsidR="008C48FE" w:rsidRDefault="008C48FE">
            <w:pPr>
              <w:widowControl/>
              <w:adjustRightInd w:val="0"/>
              <w:snapToGrid w:val="0"/>
              <w:spacing w:line="240" w:lineRule="auto"/>
              <w:ind w:firstLineChars="0" w:firstLine="0"/>
              <w:rPr>
                <w:b/>
                <w:sz w:val="24"/>
                <w:szCs w:val="44"/>
              </w:rPr>
            </w:pPr>
          </w:p>
        </w:tc>
      </w:tr>
      <w:tr w:rsidR="008C48FE" w14:paraId="072D29A8" w14:textId="77777777">
        <w:trPr>
          <w:trHeight w:val="407"/>
          <w:jc w:val="center"/>
        </w:trPr>
        <w:tc>
          <w:tcPr>
            <w:tcW w:w="1957" w:type="dxa"/>
            <w:tcBorders>
              <w:top w:val="nil"/>
              <w:left w:val="single" w:sz="4" w:space="0" w:color="auto"/>
              <w:bottom w:val="single" w:sz="4" w:space="0" w:color="auto"/>
              <w:right w:val="single" w:sz="4" w:space="0" w:color="auto"/>
            </w:tcBorders>
            <w:vAlign w:val="center"/>
          </w:tcPr>
          <w:p w14:paraId="05117FA4"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通讯地址</w:t>
            </w:r>
          </w:p>
        </w:tc>
        <w:tc>
          <w:tcPr>
            <w:tcW w:w="3281" w:type="dxa"/>
            <w:gridSpan w:val="6"/>
            <w:tcBorders>
              <w:top w:val="single" w:sz="4" w:space="0" w:color="auto"/>
              <w:left w:val="nil"/>
              <w:bottom w:val="single" w:sz="4" w:space="0" w:color="auto"/>
              <w:right w:val="single" w:sz="4" w:space="0" w:color="auto"/>
            </w:tcBorders>
            <w:vAlign w:val="center"/>
          </w:tcPr>
          <w:p w14:paraId="0B5A7453" w14:textId="77777777" w:rsidR="008C48FE" w:rsidRDefault="008C48FE">
            <w:pPr>
              <w:widowControl/>
              <w:adjustRightInd w:val="0"/>
              <w:snapToGrid w:val="0"/>
              <w:spacing w:line="240" w:lineRule="auto"/>
              <w:ind w:firstLineChars="0" w:firstLine="0"/>
              <w:rPr>
                <w:rFonts w:eastAsia="宋体"/>
                <w:sz w:val="24"/>
                <w:szCs w:val="44"/>
              </w:rPr>
            </w:pPr>
          </w:p>
        </w:tc>
        <w:tc>
          <w:tcPr>
            <w:tcW w:w="2212" w:type="dxa"/>
            <w:gridSpan w:val="4"/>
            <w:tcBorders>
              <w:top w:val="nil"/>
              <w:left w:val="nil"/>
              <w:bottom w:val="single" w:sz="4" w:space="0" w:color="auto"/>
              <w:right w:val="single" w:sz="4" w:space="0" w:color="auto"/>
            </w:tcBorders>
            <w:vAlign w:val="center"/>
          </w:tcPr>
          <w:p w14:paraId="282D3B0B" w14:textId="77777777" w:rsidR="008C48FE" w:rsidRDefault="00881EB1">
            <w:pPr>
              <w:widowControl/>
              <w:adjustRightInd w:val="0"/>
              <w:snapToGrid w:val="0"/>
              <w:spacing w:line="240" w:lineRule="auto"/>
              <w:ind w:firstLineChars="0" w:firstLine="0"/>
              <w:jc w:val="center"/>
              <w:rPr>
                <w:b/>
                <w:bCs/>
                <w:sz w:val="24"/>
                <w:szCs w:val="44"/>
              </w:rPr>
            </w:pPr>
            <w:r>
              <w:rPr>
                <w:b/>
                <w:bCs/>
                <w:sz w:val="24"/>
                <w:szCs w:val="44"/>
              </w:rPr>
              <w:t>邮政编码</w:t>
            </w:r>
          </w:p>
        </w:tc>
        <w:tc>
          <w:tcPr>
            <w:tcW w:w="2333" w:type="dxa"/>
            <w:gridSpan w:val="4"/>
            <w:tcBorders>
              <w:top w:val="single" w:sz="4" w:space="0" w:color="auto"/>
              <w:left w:val="nil"/>
              <w:bottom w:val="single" w:sz="4" w:space="0" w:color="auto"/>
              <w:right w:val="single" w:sz="4" w:space="0" w:color="auto"/>
            </w:tcBorders>
            <w:vAlign w:val="center"/>
          </w:tcPr>
          <w:p w14:paraId="6A3ED2E2" w14:textId="77777777" w:rsidR="008C48FE" w:rsidRDefault="008C48FE">
            <w:pPr>
              <w:widowControl/>
              <w:adjustRightInd w:val="0"/>
              <w:snapToGrid w:val="0"/>
              <w:spacing w:line="240" w:lineRule="auto"/>
              <w:ind w:firstLineChars="0" w:firstLine="0"/>
              <w:jc w:val="center"/>
              <w:rPr>
                <w:rFonts w:eastAsia="宋体"/>
                <w:sz w:val="24"/>
                <w:szCs w:val="44"/>
              </w:rPr>
            </w:pPr>
          </w:p>
        </w:tc>
      </w:tr>
      <w:tr w:rsidR="008C48FE" w14:paraId="4FF6DAA4" w14:textId="77777777">
        <w:trPr>
          <w:trHeight w:val="407"/>
          <w:jc w:val="center"/>
        </w:trPr>
        <w:tc>
          <w:tcPr>
            <w:tcW w:w="1957" w:type="dxa"/>
            <w:tcBorders>
              <w:top w:val="nil"/>
              <w:left w:val="single" w:sz="4" w:space="0" w:color="auto"/>
              <w:bottom w:val="single" w:sz="4" w:space="0" w:color="auto"/>
              <w:right w:val="single" w:sz="4" w:space="0" w:color="auto"/>
            </w:tcBorders>
            <w:vAlign w:val="center"/>
          </w:tcPr>
          <w:p w14:paraId="6AA3C7AD"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法人代表</w:t>
            </w:r>
          </w:p>
        </w:tc>
        <w:tc>
          <w:tcPr>
            <w:tcW w:w="1343" w:type="dxa"/>
            <w:gridSpan w:val="2"/>
            <w:tcBorders>
              <w:top w:val="nil"/>
              <w:left w:val="nil"/>
              <w:bottom w:val="single" w:sz="4" w:space="0" w:color="auto"/>
              <w:right w:val="single" w:sz="4" w:space="0" w:color="auto"/>
            </w:tcBorders>
            <w:vAlign w:val="center"/>
          </w:tcPr>
          <w:p w14:paraId="28303A26" w14:textId="77777777" w:rsidR="008C48FE" w:rsidRDefault="00881EB1">
            <w:pPr>
              <w:widowControl/>
              <w:adjustRightInd w:val="0"/>
              <w:snapToGrid w:val="0"/>
              <w:spacing w:line="240" w:lineRule="auto"/>
              <w:ind w:firstLineChars="0" w:firstLine="0"/>
              <w:jc w:val="center"/>
              <w:rPr>
                <w:rFonts w:eastAsia="宋体"/>
                <w:b/>
                <w:sz w:val="24"/>
                <w:szCs w:val="44"/>
              </w:rPr>
            </w:pPr>
            <w:r>
              <w:rPr>
                <w:rFonts w:eastAsia="宋体"/>
                <w:b/>
                <w:sz w:val="24"/>
                <w:szCs w:val="44"/>
              </w:rPr>
              <w:t>姓名</w:t>
            </w:r>
          </w:p>
        </w:tc>
        <w:tc>
          <w:tcPr>
            <w:tcW w:w="1938" w:type="dxa"/>
            <w:gridSpan w:val="4"/>
            <w:tcBorders>
              <w:top w:val="single" w:sz="4" w:space="0" w:color="auto"/>
              <w:left w:val="nil"/>
              <w:bottom w:val="single" w:sz="4" w:space="0" w:color="auto"/>
              <w:right w:val="single" w:sz="4" w:space="0" w:color="auto"/>
            </w:tcBorders>
            <w:vAlign w:val="center"/>
          </w:tcPr>
          <w:p w14:paraId="5D3398C6"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职务（部门）</w:t>
            </w:r>
          </w:p>
        </w:tc>
        <w:tc>
          <w:tcPr>
            <w:tcW w:w="2212" w:type="dxa"/>
            <w:gridSpan w:val="4"/>
            <w:tcBorders>
              <w:top w:val="single" w:sz="4" w:space="0" w:color="auto"/>
              <w:left w:val="nil"/>
              <w:bottom w:val="single" w:sz="4" w:space="0" w:color="auto"/>
              <w:right w:val="single" w:sz="4" w:space="0" w:color="auto"/>
            </w:tcBorders>
            <w:vAlign w:val="center"/>
          </w:tcPr>
          <w:p w14:paraId="1F78BD06" w14:textId="77777777" w:rsidR="008C48FE" w:rsidRDefault="00881EB1">
            <w:pPr>
              <w:widowControl/>
              <w:adjustRightInd w:val="0"/>
              <w:snapToGrid w:val="0"/>
              <w:spacing w:line="240" w:lineRule="auto"/>
              <w:ind w:firstLineChars="0" w:firstLine="0"/>
              <w:jc w:val="center"/>
              <w:rPr>
                <w:rFonts w:eastAsia="宋体"/>
                <w:b/>
                <w:sz w:val="24"/>
                <w:szCs w:val="44"/>
              </w:rPr>
            </w:pPr>
            <w:r>
              <w:rPr>
                <w:b/>
                <w:sz w:val="24"/>
                <w:szCs w:val="44"/>
              </w:rPr>
              <w:t>电话（加区号）</w:t>
            </w:r>
          </w:p>
        </w:tc>
        <w:tc>
          <w:tcPr>
            <w:tcW w:w="2333" w:type="dxa"/>
            <w:gridSpan w:val="4"/>
            <w:tcBorders>
              <w:top w:val="single" w:sz="4" w:space="0" w:color="auto"/>
              <w:left w:val="nil"/>
              <w:bottom w:val="single" w:sz="4" w:space="0" w:color="auto"/>
              <w:right w:val="single" w:sz="4" w:space="0" w:color="auto"/>
            </w:tcBorders>
            <w:vAlign w:val="center"/>
          </w:tcPr>
          <w:p w14:paraId="75F84187" w14:textId="77777777" w:rsidR="008C48FE" w:rsidRDefault="00881EB1">
            <w:pPr>
              <w:widowControl/>
              <w:adjustRightInd w:val="0"/>
              <w:snapToGrid w:val="0"/>
              <w:spacing w:line="240" w:lineRule="auto"/>
              <w:ind w:firstLineChars="0" w:firstLine="0"/>
              <w:jc w:val="center"/>
              <w:rPr>
                <w:rFonts w:eastAsia="宋体"/>
                <w:b/>
                <w:sz w:val="24"/>
                <w:szCs w:val="44"/>
              </w:rPr>
            </w:pPr>
            <w:r>
              <w:rPr>
                <w:b/>
                <w:sz w:val="24"/>
                <w:szCs w:val="44"/>
              </w:rPr>
              <w:t>手机号码</w:t>
            </w:r>
          </w:p>
        </w:tc>
      </w:tr>
      <w:tr w:rsidR="008C48FE" w14:paraId="425A9E3F" w14:textId="77777777">
        <w:trPr>
          <w:trHeight w:val="408"/>
          <w:jc w:val="center"/>
        </w:trPr>
        <w:tc>
          <w:tcPr>
            <w:tcW w:w="1957" w:type="dxa"/>
            <w:tcBorders>
              <w:top w:val="nil"/>
              <w:left w:val="single" w:sz="4" w:space="0" w:color="auto"/>
              <w:bottom w:val="single" w:sz="4" w:space="0" w:color="auto"/>
              <w:right w:val="single" w:sz="4" w:space="0" w:color="auto"/>
            </w:tcBorders>
            <w:vAlign w:val="center"/>
          </w:tcPr>
          <w:p w14:paraId="4C2EB67F"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主要负责人</w:t>
            </w:r>
          </w:p>
        </w:tc>
        <w:tc>
          <w:tcPr>
            <w:tcW w:w="1343" w:type="dxa"/>
            <w:gridSpan w:val="2"/>
            <w:tcBorders>
              <w:top w:val="nil"/>
              <w:left w:val="nil"/>
              <w:bottom w:val="single" w:sz="4" w:space="0" w:color="auto"/>
              <w:right w:val="single" w:sz="4" w:space="0" w:color="auto"/>
            </w:tcBorders>
            <w:vAlign w:val="center"/>
          </w:tcPr>
          <w:p w14:paraId="371BF5B6" w14:textId="77777777" w:rsidR="008C48FE" w:rsidRDefault="008C48FE">
            <w:pPr>
              <w:widowControl/>
              <w:adjustRightInd w:val="0"/>
              <w:snapToGrid w:val="0"/>
              <w:spacing w:line="240" w:lineRule="auto"/>
              <w:ind w:firstLineChars="0" w:firstLine="0"/>
              <w:rPr>
                <w:rFonts w:eastAsia="宋体"/>
                <w:sz w:val="24"/>
                <w:szCs w:val="44"/>
              </w:rPr>
            </w:pPr>
          </w:p>
        </w:tc>
        <w:tc>
          <w:tcPr>
            <w:tcW w:w="1938" w:type="dxa"/>
            <w:gridSpan w:val="4"/>
            <w:tcBorders>
              <w:top w:val="single" w:sz="4" w:space="0" w:color="auto"/>
              <w:left w:val="nil"/>
              <w:bottom w:val="single" w:sz="4" w:space="0" w:color="auto"/>
              <w:right w:val="single" w:sz="4" w:space="0" w:color="auto"/>
            </w:tcBorders>
            <w:vAlign w:val="center"/>
          </w:tcPr>
          <w:p w14:paraId="46AE1D36" w14:textId="77777777" w:rsidR="008C48FE" w:rsidRDefault="008C48FE">
            <w:pPr>
              <w:widowControl/>
              <w:adjustRightInd w:val="0"/>
              <w:snapToGrid w:val="0"/>
              <w:spacing w:line="240" w:lineRule="auto"/>
              <w:ind w:firstLineChars="0" w:firstLine="0"/>
              <w:rPr>
                <w:sz w:val="24"/>
                <w:szCs w:val="44"/>
              </w:rPr>
            </w:pPr>
          </w:p>
        </w:tc>
        <w:tc>
          <w:tcPr>
            <w:tcW w:w="2212" w:type="dxa"/>
            <w:gridSpan w:val="4"/>
            <w:tcBorders>
              <w:top w:val="single" w:sz="4" w:space="0" w:color="auto"/>
              <w:left w:val="nil"/>
              <w:bottom w:val="single" w:sz="4" w:space="0" w:color="auto"/>
              <w:right w:val="single" w:sz="4" w:space="0" w:color="auto"/>
            </w:tcBorders>
            <w:vAlign w:val="center"/>
          </w:tcPr>
          <w:p w14:paraId="20A36F25" w14:textId="77777777" w:rsidR="008C48FE" w:rsidRDefault="008C48FE">
            <w:pPr>
              <w:widowControl/>
              <w:adjustRightInd w:val="0"/>
              <w:snapToGrid w:val="0"/>
              <w:spacing w:line="240" w:lineRule="auto"/>
              <w:ind w:firstLineChars="0" w:firstLine="0"/>
              <w:rPr>
                <w:rFonts w:eastAsia="宋体"/>
                <w:sz w:val="24"/>
                <w:szCs w:val="44"/>
              </w:rPr>
            </w:pPr>
          </w:p>
        </w:tc>
        <w:tc>
          <w:tcPr>
            <w:tcW w:w="2333" w:type="dxa"/>
            <w:gridSpan w:val="4"/>
            <w:tcBorders>
              <w:top w:val="single" w:sz="4" w:space="0" w:color="auto"/>
              <w:left w:val="nil"/>
              <w:bottom w:val="single" w:sz="4" w:space="0" w:color="auto"/>
              <w:right w:val="single" w:sz="4" w:space="0" w:color="auto"/>
            </w:tcBorders>
            <w:vAlign w:val="center"/>
          </w:tcPr>
          <w:p w14:paraId="38EB9FB4" w14:textId="77777777" w:rsidR="008C48FE" w:rsidRDefault="008C48FE">
            <w:pPr>
              <w:widowControl/>
              <w:adjustRightInd w:val="0"/>
              <w:snapToGrid w:val="0"/>
              <w:spacing w:line="240" w:lineRule="auto"/>
              <w:ind w:firstLineChars="0" w:firstLine="0"/>
              <w:rPr>
                <w:rFonts w:eastAsia="宋体"/>
                <w:sz w:val="24"/>
                <w:szCs w:val="44"/>
              </w:rPr>
            </w:pPr>
          </w:p>
        </w:tc>
      </w:tr>
      <w:tr w:rsidR="008C48FE" w14:paraId="430EF49C" w14:textId="77777777">
        <w:trPr>
          <w:trHeight w:val="407"/>
          <w:jc w:val="center"/>
        </w:trPr>
        <w:tc>
          <w:tcPr>
            <w:tcW w:w="1957" w:type="dxa"/>
            <w:tcBorders>
              <w:top w:val="nil"/>
              <w:left w:val="single" w:sz="4" w:space="0" w:color="auto"/>
              <w:bottom w:val="single" w:sz="4" w:space="0" w:color="auto"/>
              <w:right w:val="single" w:sz="4" w:space="0" w:color="auto"/>
            </w:tcBorders>
            <w:vAlign w:val="center"/>
          </w:tcPr>
          <w:p w14:paraId="2975B945"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活动联系人</w:t>
            </w:r>
          </w:p>
        </w:tc>
        <w:tc>
          <w:tcPr>
            <w:tcW w:w="1343" w:type="dxa"/>
            <w:gridSpan w:val="2"/>
            <w:tcBorders>
              <w:top w:val="nil"/>
              <w:left w:val="nil"/>
              <w:bottom w:val="single" w:sz="4" w:space="0" w:color="auto"/>
              <w:right w:val="single" w:sz="4" w:space="0" w:color="auto"/>
            </w:tcBorders>
            <w:vAlign w:val="center"/>
          </w:tcPr>
          <w:p w14:paraId="24515280" w14:textId="77777777" w:rsidR="008C48FE" w:rsidRDefault="008C48FE">
            <w:pPr>
              <w:widowControl/>
              <w:adjustRightInd w:val="0"/>
              <w:snapToGrid w:val="0"/>
              <w:spacing w:line="240" w:lineRule="auto"/>
              <w:ind w:firstLineChars="0" w:firstLine="0"/>
              <w:rPr>
                <w:rFonts w:eastAsia="宋体"/>
                <w:sz w:val="24"/>
                <w:szCs w:val="44"/>
              </w:rPr>
            </w:pPr>
          </w:p>
        </w:tc>
        <w:tc>
          <w:tcPr>
            <w:tcW w:w="1938" w:type="dxa"/>
            <w:gridSpan w:val="4"/>
            <w:tcBorders>
              <w:top w:val="single" w:sz="4" w:space="0" w:color="auto"/>
              <w:left w:val="nil"/>
              <w:bottom w:val="single" w:sz="4" w:space="0" w:color="auto"/>
              <w:right w:val="single" w:sz="4" w:space="0" w:color="auto"/>
            </w:tcBorders>
            <w:vAlign w:val="center"/>
          </w:tcPr>
          <w:p w14:paraId="5ED6C872" w14:textId="77777777" w:rsidR="008C48FE" w:rsidRDefault="008C48FE">
            <w:pPr>
              <w:widowControl/>
              <w:adjustRightInd w:val="0"/>
              <w:snapToGrid w:val="0"/>
              <w:spacing w:line="240" w:lineRule="auto"/>
              <w:ind w:firstLineChars="0" w:firstLine="0"/>
              <w:rPr>
                <w:rFonts w:eastAsia="宋体"/>
                <w:sz w:val="24"/>
                <w:szCs w:val="44"/>
              </w:rPr>
            </w:pPr>
          </w:p>
        </w:tc>
        <w:tc>
          <w:tcPr>
            <w:tcW w:w="2212" w:type="dxa"/>
            <w:gridSpan w:val="4"/>
            <w:tcBorders>
              <w:top w:val="single" w:sz="4" w:space="0" w:color="auto"/>
              <w:left w:val="nil"/>
              <w:bottom w:val="single" w:sz="4" w:space="0" w:color="auto"/>
              <w:right w:val="single" w:sz="4" w:space="0" w:color="auto"/>
            </w:tcBorders>
            <w:vAlign w:val="center"/>
          </w:tcPr>
          <w:p w14:paraId="70D4B658" w14:textId="77777777" w:rsidR="008C48FE" w:rsidRDefault="008C48FE">
            <w:pPr>
              <w:widowControl/>
              <w:adjustRightInd w:val="0"/>
              <w:snapToGrid w:val="0"/>
              <w:spacing w:line="240" w:lineRule="auto"/>
              <w:ind w:firstLineChars="0" w:firstLine="0"/>
              <w:rPr>
                <w:rFonts w:eastAsia="宋体"/>
                <w:sz w:val="24"/>
                <w:szCs w:val="44"/>
              </w:rPr>
            </w:pPr>
          </w:p>
        </w:tc>
        <w:tc>
          <w:tcPr>
            <w:tcW w:w="2333" w:type="dxa"/>
            <w:gridSpan w:val="4"/>
            <w:tcBorders>
              <w:top w:val="single" w:sz="4" w:space="0" w:color="auto"/>
              <w:left w:val="nil"/>
              <w:bottom w:val="single" w:sz="4" w:space="0" w:color="auto"/>
              <w:right w:val="single" w:sz="4" w:space="0" w:color="auto"/>
            </w:tcBorders>
            <w:vAlign w:val="center"/>
          </w:tcPr>
          <w:p w14:paraId="2B64549E" w14:textId="77777777" w:rsidR="008C48FE" w:rsidRDefault="008C48FE">
            <w:pPr>
              <w:widowControl/>
              <w:adjustRightInd w:val="0"/>
              <w:snapToGrid w:val="0"/>
              <w:spacing w:line="240" w:lineRule="auto"/>
              <w:ind w:firstLineChars="0" w:firstLine="0"/>
              <w:rPr>
                <w:rFonts w:eastAsia="宋体"/>
                <w:sz w:val="24"/>
                <w:szCs w:val="44"/>
              </w:rPr>
            </w:pPr>
          </w:p>
        </w:tc>
      </w:tr>
      <w:tr w:rsidR="008C48FE" w14:paraId="31A3028F" w14:textId="77777777">
        <w:trPr>
          <w:trHeight w:val="408"/>
          <w:jc w:val="center"/>
        </w:trPr>
        <w:tc>
          <w:tcPr>
            <w:tcW w:w="1957" w:type="dxa"/>
            <w:tcBorders>
              <w:top w:val="nil"/>
              <w:left w:val="single" w:sz="4" w:space="0" w:color="auto"/>
              <w:bottom w:val="single" w:sz="4" w:space="0" w:color="auto"/>
              <w:right w:val="single" w:sz="4" w:space="0" w:color="auto"/>
            </w:tcBorders>
            <w:vAlign w:val="center"/>
          </w:tcPr>
          <w:p w14:paraId="2FCADBE4"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数据填报联系人</w:t>
            </w:r>
          </w:p>
        </w:tc>
        <w:tc>
          <w:tcPr>
            <w:tcW w:w="1343" w:type="dxa"/>
            <w:gridSpan w:val="2"/>
            <w:tcBorders>
              <w:top w:val="nil"/>
              <w:left w:val="nil"/>
              <w:bottom w:val="single" w:sz="4" w:space="0" w:color="auto"/>
              <w:right w:val="single" w:sz="4" w:space="0" w:color="auto"/>
            </w:tcBorders>
            <w:vAlign w:val="center"/>
          </w:tcPr>
          <w:p w14:paraId="14627DCB" w14:textId="77777777" w:rsidR="008C48FE" w:rsidRDefault="008C48FE">
            <w:pPr>
              <w:widowControl/>
              <w:adjustRightInd w:val="0"/>
              <w:snapToGrid w:val="0"/>
              <w:spacing w:line="240" w:lineRule="auto"/>
              <w:ind w:firstLineChars="0" w:firstLine="0"/>
              <w:rPr>
                <w:rFonts w:eastAsia="宋体"/>
                <w:sz w:val="24"/>
                <w:szCs w:val="44"/>
              </w:rPr>
            </w:pPr>
          </w:p>
        </w:tc>
        <w:tc>
          <w:tcPr>
            <w:tcW w:w="1938" w:type="dxa"/>
            <w:gridSpan w:val="4"/>
            <w:tcBorders>
              <w:top w:val="single" w:sz="4" w:space="0" w:color="auto"/>
              <w:left w:val="nil"/>
              <w:bottom w:val="single" w:sz="4" w:space="0" w:color="auto"/>
              <w:right w:val="single" w:sz="4" w:space="0" w:color="auto"/>
            </w:tcBorders>
            <w:vAlign w:val="center"/>
          </w:tcPr>
          <w:p w14:paraId="21807E8F" w14:textId="77777777" w:rsidR="008C48FE" w:rsidRDefault="008C48FE">
            <w:pPr>
              <w:widowControl/>
              <w:adjustRightInd w:val="0"/>
              <w:snapToGrid w:val="0"/>
              <w:spacing w:line="240" w:lineRule="auto"/>
              <w:ind w:firstLineChars="0" w:firstLine="0"/>
              <w:rPr>
                <w:sz w:val="24"/>
                <w:szCs w:val="44"/>
              </w:rPr>
            </w:pPr>
          </w:p>
        </w:tc>
        <w:tc>
          <w:tcPr>
            <w:tcW w:w="2212" w:type="dxa"/>
            <w:gridSpan w:val="4"/>
            <w:tcBorders>
              <w:top w:val="single" w:sz="4" w:space="0" w:color="auto"/>
              <w:left w:val="nil"/>
              <w:bottom w:val="single" w:sz="4" w:space="0" w:color="auto"/>
              <w:right w:val="single" w:sz="4" w:space="0" w:color="auto"/>
            </w:tcBorders>
            <w:vAlign w:val="center"/>
          </w:tcPr>
          <w:p w14:paraId="5983F510" w14:textId="77777777" w:rsidR="008C48FE" w:rsidRDefault="008C48FE">
            <w:pPr>
              <w:widowControl/>
              <w:adjustRightInd w:val="0"/>
              <w:snapToGrid w:val="0"/>
              <w:spacing w:line="240" w:lineRule="auto"/>
              <w:ind w:firstLineChars="0" w:firstLine="0"/>
              <w:rPr>
                <w:rFonts w:eastAsia="宋体"/>
                <w:sz w:val="24"/>
                <w:szCs w:val="44"/>
              </w:rPr>
            </w:pPr>
          </w:p>
        </w:tc>
        <w:tc>
          <w:tcPr>
            <w:tcW w:w="2333" w:type="dxa"/>
            <w:gridSpan w:val="4"/>
            <w:tcBorders>
              <w:top w:val="single" w:sz="4" w:space="0" w:color="auto"/>
              <w:left w:val="nil"/>
              <w:bottom w:val="single" w:sz="4" w:space="0" w:color="auto"/>
              <w:right w:val="single" w:sz="4" w:space="0" w:color="auto"/>
            </w:tcBorders>
            <w:vAlign w:val="center"/>
          </w:tcPr>
          <w:p w14:paraId="365D3ABC" w14:textId="77777777" w:rsidR="008C48FE" w:rsidRDefault="008C48FE">
            <w:pPr>
              <w:widowControl/>
              <w:adjustRightInd w:val="0"/>
              <w:snapToGrid w:val="0"/>
              <w:spacing w:line="240" w:lineRule="auto"/>
              <w:ind w:firstLineChars="0" w:firstLine="0"/>
              <w:rPr>
                <w:rFonts w:eastAsia="宋体"/>
                <w:sz w:val="24"/>
                <w:szCs w:val="44"/>
              </w:rPr>
            </w:pPr>
          </w:p>
        </w:tc>
      </w:tr>
      <w:tr w:rsidR="008C48FE" w14:paraId="6ED1BC59" w14:textId="77777777">
        <w:trPr>
          <w:trHeight w:val="407"/>
          <w:jc w:val="center"/>
        </w:trPr>
        <w:tc>
          <w:tcPr>
            <w:tcW w:w="1957" w:type="dxa"/>
            <w:tcBorders>
              <w:top w:val="nil"/>
              <w:left w:val="single" w:sz="4" w:space="0" w:color="auto"/>
              <w:bottom w:val="single" w:sz="4" w:space="0" w:color="auto"/>
              <w:right w:val="single" w:sz="4" w:space="0" w:color="auto"/>
            </w:tcBorders>
            <w:vAlign w:val="center"/>
          </w:tcPr>
          <w:p w14:paraId="55A5EDA2"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养殖品种</w:t>
            </w:r>
          </w:p>
        </w:tc>
        <w:tc>
          <w:tcPr>
            <w:tcW w:w="3281" w:type="dxa"/>
            <w:gridSpan w:val="6"/>
            <w:tcBorders>
              <w:top w:val="single" w:sz="4" w:space="0" w:color="auto"/>
              <w:left w:val="nil"/>
              <w:bottom w:val="single" w:sz="4" w:space="0" w:color="auto"/>
              <w:right w:val="single" w:sz="4" w:space="0" w:color="auto"/>
            </w:tcBorders>
            <w:vAlign w:val="center"/>
          </w:tcPr>
          <w:p w14:paraId="599A36D8" w14:textId="77777777" w:rsidR="008C48FE" w:rsidRDefault="008C48FE">
            <w:pPr>
              <w:widowControl/>
              <w:adjustRightInd w:val="0"/>
              <w:snapToGrid w:val="0"/>
              <w:spacing w:line="240" w:lineRule="auto"/>
              <w:ind w:firstLineChars="0" w:firstLine="0"/>
              <w:rPr>
                <w:rFonts w:eastAsia="宋体"/>
                <w:sz w:val="24"/>
                <w:szCs w:val="44"/>
              </w:rPr>
            </w:pPr>
          </w:p>
        </w:tc>
        <w:tc>
          <w:tcPr>
            <w:tcW w:w="2212" w:type="dxa"/>
            <w:gridSpan w:val="4"/>
            <w:tcBorders>
              <w:top w:val="single" w:sz="4" w:space="0" w:color="auto"/>
              <w:left w:val="nil"/>
              <w:bottom w:val="single" w:sz="4" w:space="0" w:color="auto"/>
              <w:right w:val="single" w:sz="4" w:space="0" w:color="auto"/>
            </w:tcBorders>
            <w:vAlign w:val="center"/>
          </w:tcPr>
          <w:p w14:paraId="0C36D1E4" w14:textId="77777777" w:rsidR="008C48FE" w:rsidRDefault="00881EB1">
            <w:pPr>
              <w:widowControl/>
              <w:adjustRightInd w:val="0"/>
              <w:snapToGrid w:val="0"/>
              <w:spacing w:line="240" w:lineRule="auto"/>
              <w:ind w:firstLineChars="0" w:firstLine="0"/>
              <w:rPr>
                <w:rFonts w:eastAsia="宋体"/>
                <w:b/>
                <w:bCs/>
                <w:sz w:val="24"/>
                <w:szCs w:val="44"/>
              </w:rPr>
            </w:pPr>
            <w:r>
              <w:rPr>
                <w:rFonts w:eastAsia="宋体"/>
                <w:b/>
                <w:bCs/>
                <w:sz w:val="24"/>
                <w:szCs w:val="44"/>
              </w:rPr>
              <w:t>是否为部级畜禽标准化示范场</w:t>
            </w:r>
          </w:p>
        </w:tc>
        <w:tc>
          <w:tcPr>
            <w:tcW w:w="2333" w:type="dxa"/>
            <w:gridSpan w:val="4"/>
            <w:tcBorders>
              <w:top w:val="single" w:sz="4" w:space="0" w:color="auto"/>
              <w:left w:val="nil"/>
              <w:bottom w:val="single" w:sz="4" w:space="0" w:color="auto"/>
              <w:right w:val="single" w:sz="4" w:space="0" w:color="auto"/>
            </w:tcBorders>
            <w:vAlign w:val="center"/>
          </w:tcPr>
          <w:p w14:paraId="2E1ECE01" w14:textId="77777777" w:rsidR="008C48FE" w:rsidRDefault="008C48FE">
            <w:pPr>
              <w:widowControl/>
              <w:adjustRightInd w:val="0"/>
              <w:snapToGrid w:val="0"/>
              <w:spacing w:line="240" w:lineRule="auto"/>
              <w:ind w:firstLineChars="0" w:firstLine="0"/>
            </w:pPr>
          </w:p>
        </w:tc>
      </w:tr>
      <w:tr w:rsidR="008C48FE" w14:paraId="7AA5D49B" w14:textId="77777777">
        <w:trPr>
          <w:trHeight w:val="407"/>
          <w:jc w:val="center"/>
        </w:trPr>
        <w:tc>
          <w:tcPr>
            <w:tcW w:w="1957" w:type="dxa"/>
            <w:tcBorders>
              <w:top w:val="nil"/>
              <w:left w:val="single" w:sz="4" w:space="0" w:color="auto"/>
              <w:bottom w:val="single" w:sz="4" w:space="0" w:color="auto"/>
              <w:right w:val="single" w:sz="4" w:space="0" w:color="auto"/>
            </w:tcBorders>
            <w:vAlign w:val="center"/>
          </w:tcPr>
          <w:p w14:paraId="7F33A72D"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生产模式</w:t>
            </w:r>
          </w:p>
        </w:tc>
        <w:tc>
          <w:tcPr>
            <w:tcW w:w="7826" w:type="dxa"/>
            <w:gridSpan w:val="14"/>
            <w:tcBorders>
              <w:top w:val="single" w:sz="4" w:space="0" w:color="auto"/>
              <w:left w:val="nil"/>
              <w:bottom w:val="single" w:sz="4" w:space="0" w:color="auto"/>
              <w:right w:val="single" w:sz="4" w:space="0" w:color="auto"/>
            </w:tcBorders>
            <w:vAlign w:val="center"/>
          </w:tcPr>
          <w:p w14:paraId="7BA16B7F" w14:textId="77777777" w:rsidR="008C48FE" w:rsidRDefault="00881EB1">
            <w:pPr>
              <w:widowControl/>
              <w:adjustRightInd w:val="0"/>
              <w:snapToGrid w:val="0"/>
              <w:spacing w:line="240" w:lineRule="auto"/>
              <w:ind w:firstLineChars="0" w:firstLine="0"/>
              <w:rPr>
                <w:rFonts w:eastAsia="宋体"/>
                <w:sz w:val="24"/>
                <w:szCs w:val="44"/>
              </w:rPr>
            </w:pPr>
            <w:r>
              <w:rPr>
                <w:rFonts w:eastAsia="宋体"/>
                <w:sz w:val="24"/>
                <w:szCs w:val="44"/>
              </w:rPr>
              <w:t>自养（）</w:t>
            </w:r>
            <w:r>
              <w:rPr>
                <w:rFonts w:eastAsia="宋体"/>
                <w:sz w:val="24"/>
                <w:szCs w:val="44"/>
              </w:rPr>
              <w:t xml:space="preserve">  </w:t>
            </w:r>
            <w:r>
              <w:rPr>
                <w:rFonts w:eastAsia="宋体"/>
                <w:sz w:val="24"/>
                <w:szCs w:val="44"/>
              </w:rPr>
              <w:t>公司</w:t>
            </w:r>
            <w:r>
              <w:rPr>
                <w:rFonts w:eastAsia="宋体"/>
                <w:sz w:val="24"/>
                <w:szCs w:val="44"/>
              </w:rPr>
              <w:t>+</w:t>
            </w:r>
            <w:r>
              <w:rPr>
                <w:rFonts w:eastAsia="宋体"/>
                <w:sz w:val="24"/>
                <w:szCs w:val="44"/>
              </w:rPr>
              <w:t>农户（）</w:t>
            </w:r>
          </w:p>
        </w:tc>
      </w:tr>
      <w:tr w:rsidR="008C48FE" w14:paraId="4E9EAF5E" w14:textId="77777777">
        <w:trPr>
          <w:trHeight w:val="407"/>
          <w:jc w:val="center"/>
        </w:trPr>
        <w:tc>
          <w:tcPr>
            <w:tcW w:w="1957" w:type="dxa"/>
            <w:tcBorders>
              <w:top w:val="nil"/>
              <w:left w:val="single" w:sz="4" w:space="0" w:color="auto"/>
              <w:bottom w:val="single" w:sz="4" w:space="0" w:color="auto"/>
              <w:right w:val="single" w:sz="4" w:space="0" w:color="auto"/>
            </w:tcBorders>
            <w:vAlign w:val="center"/>
          </w:tcPr>
          <w:p w14:paraId="46DA26AF"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产品名称</w:t>
            </w:r>
          </w:p>
        </w:tc>
        <w:tc>
          <w:tcPr>
            <w:tcW w:w="7826" w:type="dxa"/>
            <w:gridSpan w:val="14"/>
            <w:tcBorders>
              <w:top w:val="single" w:sz="4" w:space="0" w:color="auto"/>
              <w:left w:val="nil"/>
              <w:bottom w:val="single" w:sz="4" w:space="0" w:color="auto"/>
              <w:right w:val="single" w:sz="4" w:space="0" w:color="auto"/>
            </w:tcBorders>
            <w:vAlign w:val="center"/>
          </w:tcPr>
          <w:p w14:paraId="3A0AE277" w14:textId="77777777" w:rsidR="008C48FE" w:rsidRDefault="008C48FE">
            <w:pPr>
              <w:widowControl/>
              <w:adjustRightInd w:val="0"/>
              <w:snapToGrid w:val="0"/>
              <w:spacing w:line="240" w:lineRule="auto"/>
              <w:ind w:firstLineChars="0" w:firstLine="0"/>
              <w:rPr>
                <w:rFonts w:eastAsia="宋体"/>
                <w:sz w:val="24"/>
                <w:szCs w:val="44"/>
              </w:rPr>
            </w:pPr>
          </w:p>
        </w:tc>
      </w:tr>
      <w:tr w:rsidR="008C48FE" w14:paraId="12F3C368" w14:textId="77777777">
        <w:trPr>
          <w:trHeight w:val="1539"/>
          <w:jc w:val="center"/>
        </w:trPr>
        <w:tc>
          <w:tcPr>
            <w:tcW w:w="1957" w:type="dxa"/>
            <w:tcBorders>
              <w:top w:val="nil"/>
              <w:left w:val="single" w:sz="4" w:space="0" w:color="auto"/>
              <w:bottom w:val="single" w:sz="4" w:space="0" w:color="auto"/>
              <w:right w:val="single" w:sz="4" w:space="0" w:color="auto"/>
            </w:tcBorders>
            <w:vAlign w:val="center"/>
          </w:tcPr>
          <w:p w14:paraId="38BA9592"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养殖场简介</w:t>
            </w:r>
          </w:p>
        </w:tc>
        <w:tc>
          <w:tcPr>
            <w:tcW w:w="7826" w:type="dxa"/>
            <w:gridSpan w:val="14"/>
            <w:tcBorders>
              <w:top w:val="single" w:sz="4" w:space="0" w:color="auto"/>
              <w:left w:val="nil"/>
              <w:bottom w:val="single" w:sz="4" w:space="0" w:color="auto"/>
              <w:right w:val="single" w:sz="4" w:space="0" w:color="auto"/>
            </w:tcBorders>
          </w:tcPr>
          <w:p w14:paraId="6908D582" w14:textId="77777777" w:rsidR="008C48FE" w:rsidRDefault="00881EB1">
            <w:pPr>
              <w:widowControl/>
              <w:adjustRightInd w:val="0"/>
              <w:snapToGrid w:val="0"/>
              <w:spacing w:line="240" w:lineRule="auto"/>
              <w:ind w:firstLineChars="0" w:firstLine="0"/>
            </w:pPr>
            <w:r>
              <w:rPr>
                <w:rFonts w:eastAsia="宋体"/>
                <w:sz w:val="24"/>
                <w:szCs w:val="44"/>
              </w:rPr>
              <w:t>（包括养殖场概况、生产能力、技术水平、生物安全控制措施和水平、兽药使用管理制度措施和安全用药水平等情况）</w:t>
            </w:r>
          </w:p>
        </w:tc>
      </w:tr>
      <w:tr w:rsidR="008C48FE" w14:paraId="4B54056A" w14:textId="77777777">
        <w:trPr>
          <w:trHeight w:val="260"/>
          <w:jc w:val="center"/>
        </w:trPr>
        <w:tc>
          <w:tcPr>
            <w:tcW w:w="1957" w:type="dxa"/>
            <w:tcBorders>
              <w:top w:val="single" w:sz="4" w:space="0" w:color="auto"/>
              <w:left w:val="single" w:sz="4" w:space="0" w:color="auto"/>
              <w:bottom w:val="single" w:sz="4" w:space="0" w:color="auto"/>
              <w:right w:val="single" w:sz="4" w:space="0" w:color="auto"/>
            </w:tcBorders>
            <w:vAlign w:val="center"/>
          </w:tcPr>
          <w:p w14:paraId="2C9C24D4"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年度（去年）</w:t>
            </w:r>
          </w:p>
        </w:tc>
        <w:tc>
          <w:tcPr>
            <w:tcW w:w="1343" w:type="dxa"/>
            <w:gridSpan w:val="2"/>
            <w:tcBorders>
              <w:top w:val="single" w:sz="4" w:space="0" w:color="auto"/>
              <w:left w:val="nil"/>
              <w:bottom w:val="single" w:sz="4" w:space="0" w:color="auto"/>
              <w:right w:val="single" w:sz="4" w:space="0" w:color="auto"/>
            </w:tcBorders>
          </w:tcPr>
          <w:p w14:paraId="7D3DADC2"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存（出）栏（头、只）</w:t>
            </w:r>
          </w:p>
        </w:tc>
        <w:tc>
          <w:tcPr>
            <w:tcW w:w="925" w:type="dxa"/>
            <w:gridSpan w:val="2"/>
            <w:tcBorders>
              <w:top w:val="single" w:sz="4" w:space="0" w:color="auto"/>
              <w:left w:val="nil"/>
              <w:bottom w:val="single" w:sz="4" w:space="0" w:color="auto"/>
              <w:right w:val="single" w:sz="4" w:space="0" w:color="auto"/>
            </w:tcBorders>
          </w:tcPr>
          <w:p w14:paraId="423FD606"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淘汰率（</w:t>
            </w:r>
            <w:r>
              <w:rPr>
                <w:rFonts w:eastAsia="宋体"/>
                <w:sz w:val="21"/>
                <w:szCs w:val="21"/>
              </w:rPr>
              <w:t>%</w:t>
            </w:r>
            <w:r>
              <w:rPr>
                <w:rFonts w:eastAsia="宋体"/>
                <w:sz w:val="21"/>
                <w:szCs w:val="21"/>
              </w:rPr>
              <w:t>）</w:t>
            </w:r>
          </w:p>
        </w:tc>
        <w:tc>
          <w:tcPr>
            <w:tcW w:w="863" w:type="dxa"/>
            <w:tcBorders>
              <w:top w:val="single" w:sz="4" w:space="0" w:color="auto"/>
              <w:left w:val="nil"/>
              <w:bottom w:val="single" w:sz="4" w:space="0" w:color="auto"/>
              <w:right w:val="single" w:sz="4" w:space="0" w:color="auto"/>
            </w:tcBorders>
          </w:tcPr>
          <w:p w14:paraId="26028969"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产品名称</w:t>
            </w:r>
          </w:p>
        </w:tc>
        <w:tc>
          <w:tcPr>
            <w:tcW w:w="1125" w:type="dxa"/>
            <w:gridSpan w:val="3"/>
            <w:tcBorders>
              <w:top w:val="single" w:sz="4" w:space="0" w:color="auto"/>
              <w:left w:val="nil"/>
              <w:bottom w:val="single" w:sz="4" w:space="0" w:color="auto"/>
              <w:right w:val="single" w:sz="4" w:space="0" w:color="auto"/>
            </w:tcBorders>
          </w:tcPr>
          <w:p w14:paraId="4A5E43D5"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生产数量（头、吨）</w:t>
            </w:r>
          </w:p>
        </w:tc>
        <w:tc>
          <w:tcPr>
            <w:tcW w:w="1106" w:type="dxa"/>
            <w:tcBorders>
              <w:top w:val="single" w:sz="4" w:space="0" w:color="auto"/>
              <w:left w:val="nil"/>
              <w:bottom w:val="single" w:sz="4" w:space="0" w:color="auto"/>
              <w:right w:val="single" w:sz="4" w:space="0" w:color="auto"/>
            </w:tcBorders>
          </w:tcPr>
          <w:p w14:paraId="1D5D0F2F"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营业收入（万元）</w:t>
            </w:r>
          </w:p>
        </w:tc>
        <w:tc>
          <w:tcPr>
            <w:tcW w:w="1181" w:type="dxa"/>
            <w:gridSpan w:val="3"/>
            <w:tcBorders>
              <w:top w:val="single" w:sz="4" w:space="0" w:color="auto"/>
              <w:left w:val="nil"/>
              <w:bottom w:val="single" w:sz="4" w:space="0" w:color="auto"/>
              <w:right w:val="single" w:sz="4" w:space="0" w:color="auto"/>
            </w:tcBorders>
          </w:tcPr>
          <w:p w14:paraId="161C3885"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资产总额（万元）</w:t>
            </w:r>
          </w:p>
        </w:tc>
        <w:tc>
          <w:tcPr>
            <w:tcW w:w="1283" w:type="dxa"/>
            <w:gridSpan w:val="2"/>
            <w:tcBorders>
              <w:top w:val="single" w:sz="4" w:space="0" w:color="auto"/>
              <w:left w:val="nil"/>
              <w:bottom w:val="single" w:sz="4" w:space="0" w:color="auto"/>
              <w:right w:val="single" w:sz="4" w:space="0" w:color="auto"/>
            </w:tcBorders>
          </w:tcPr>
          <w:p w14:paraId="53B113DE" w14:textId="77777777" w:rsidR="008C48FE" w:rsidRDefault="00881EB1">
            <w:pPr>
              <w:widowControl/>
              <w:adjustRightInd w:val="0"/>
              <w:snapToGrid w:val="0"/>
              <w:spacing w:line="240" w:lineRule="auto"/>
              <w:ind w:firstLineChars="0" w:firstLine="0"/>
              <w:jc w:val="center"/>
              <w:rPr>
                <w:rFonts w:eastAsia="宋体"/>
                <w:sz w:val="21"/>
                <w:szCs w:val="21"/>
              </w:rPr>
            </w:pPr>
            <w:r>
              <w:rPr>
                <w:rFonts w:eastAsia="宋体"/>
                <w:sz w:val="21"/>
                <w:szCs w:val="21"/>
              </w:rPr>
              <w:t>固定资产投资（万元）</w:t>
            </w:r>
          </w:p>
        </w:tc>
      </w:tr>
      <w:tr w:rsidR="008C48FE" w14:paraId="64AA6E62" w14:textId="77777777">
        <w:trPr>
          <w:trHeight w:val="260"/>
          <w:jc w:val="center"/>
        </w:trPr>
        <w:tc>
          <w:tcPr>
            <w:tcW w:w="1957" w:type="dxa"/>
            <w:tcBorders>
              <w:top w:val="nil"/>
              <w:left w:val="single" w:sz="4" w:space="0" w:color="auto"/>
              <w:bottom w:val="single" w:sz="4" w:space="0" w:color="auto"/>
              <w:right w:val="single" w:sz="4" w:space="0" w:color="auto"/>
            </w:tcBorders>
            <w:vAlign w:val="center"/>
          </w:tcPr>
          <w:p w14:paraId="71607E35" w14:textId="77777777" w:rsidR="008C48FE" w:rsidRDefault="008C48FE">
            <w:pPr>
              <w:widowControl/>
              <w:adjustRightInd w:val="0"/>
              <w:snapToGrid w:val="0"/>
              <w:spacing w:line="240" w:lineRule="auto"/>
              <w:ind w:firstLineChars="0" w:firstLine="0"/>
              <w:jc w:val="center"/>
              <w:rPr>
                <w:b/>
                <w:sz w:val="24"/>
                <w:szCs w:val="44"/>
              </w:rPr>
            </w:pPr>
          </w:p>
        </w:tc>
        <w:tc>
          <w:tcPr>
            <w:tcW w:w="1343" w:type="dxa"/>
            <w:gridSpan w:val="2"/>
            <w:tcBorders>
              <w:top w:val="single" w:sz="4" w:space="0" w:color="auto"/>
              <w:left w:val="nil"/>
              <w:bottom w:val="single" w:sz="4" w:space="0" w:color="auto"/>
              <w:right w:val="single" w:sz="4" w:space="0" w:color="auto"/>
            </w:tcBorders>
          </w:tcPr>
          <w:p w14:paraId="1DD6BB21" w14:textId="77777777" w:rsidR="008C48FE" w:rsidRDefault="008C48FE">
            <w:pPr>
              <w:widowControl/>
              <w:adjustRightInd w:val="0"/>
              <w:snapToGrid w:val="0"/>
              <w:spacing w:line="240" w:lineRule="auto"/>
              <w:ind w:firstLineChars="0" w:firstLine="0"/>
              <w:jc w:val="center"/>
              <w:rPr>
                <w:rFonts w:eastAsia="宋体"/>
                <w:sz w:val="24"/>
                <w:szCs w:val="44"/>
              </w:rPr>
            </w:pPr>
          </w:p>
        </w:tc>
        <w:tc>
          <w:tcPr>
            <w:tcW w:w="925" w:type="dxa"/>
            <w:gridSpan w:val="2"/>
            <w:tcBorders>
              <w:top w:val="single" w:sz="4" w:space="0" w:color="auto"/>
              <w:left w:val="nil"/>
              <w:bottom w:val="single" w:sz="4" w:space="0" w:color="auto"/>
              <w:right w:val="single" w:sz="4" w:space="0" w:color="auto"/>
            </w:tcBorders>
          </w:tcPr>
          <w:p w14:paraId="51D5AED7" w14:textId="77777777" w:rsidR="008C48FE" w:rsidRDefault="008C48FE">
            <w:pPr>
              <w:widowControl/>
              <w:adjustRightInd w:val="0"/>
              <w:snapToGrid w:val="0"/>
              <w:spacing w:line="240" w:lineRule="auto"/>
              <w:ind w:firstLineChars="0" w:firstLine="0"/>
              <w:jc w:val="center"/>
              <w:rPr>
                <w:rFonts w:eastAsia="宋体"/>
                <w:sz w:val="24"/>
                <w:szCs w:val="44"/>
              </w:rPr>
            </w:pPr>
          </w:p>
        </w:tc>
        <w:tc>
          <w:tcPr>
            <w:tcW w:w="863" w:type="dxa"/>
            <w:tcBorders>
              <w:top w:val="single" w:sz="4" w:space="0" w:color="auto"/>
              <w:left w:val="nil"/>
              <w:bottom w:val="single" w:sz="4" w:space="0" w:color="auto"/>
              <w:right w:val="single" w:sz="4" w:space="0" w:color="auto"/>
            </w:tcBorders>
          </w:tcPr>
          <w:p w14:paraId="0DA13D62" w14:textId="77777777" w:rsidR="008C48FE" w:rsidRDefault="008C48FE">
            <w:pPr>
              <w:widowControl/>
              <w:adjustRightInd w:val="0"/>
              <w:snapToGrid w:val="0"/>
              <w:spacing w:line="240" w:lineRule="auto"/>
              <w:ind w:firstLineChars="0" w:firstLine="0"/>
              <w:jc w:val="center"/>
              <w:rPr>
                <w:rFonts w:eastAsia="宋体"/>
                <w:sz w:val="24"/>
                <w:szCs w:val="44"/>
              </w:rPr>
            </w:pPr>
          </w:p>
        </w:tc>
        <w:tc>
          <w:tcPr>
            <w:tcW w:w="1125" w:type="dxa"/>
            <w:gridSpan w:val="3"/>
            <w:tcBorders>
              <w:top w:val="single" w:sz="4" w:space="0" w:color="auto"/>
              <w:left w:val="nil"/>
              <w:bottom w:val="single" w:sz="4" w:space="0" w:color="auto"/>
              <w:right w:val="single" w:sz="4" w:space="0" w:color="auto"/>
            </w:tcBorders>
          </w:tcPr>
          <w:p w14:paraId="7DBC92D1" w14:textId="77777777" w:rsidR="008C48FE" w:rsidRDefault="008C48FE">
            <w:pPr>
              <w:widowControl/>
              <w:adjustRightInd w:val="0"/>
              <w:snapToGrid w:val="0"/>
              <w:spacing w:line="240" w:lineRule="auto"/>
              <w:ind w:firstLineChars="0" w:firstLine="0"/>
              <w:jc w:val="center"/>
              <w:rPr>
                <w:rFonts w:eastAsia="宋体"/>
                <w:sz w:val="24"/>
                <w:szCs w:val="44"/>
              </w:rPr>
            </w:pPr>
          </w:p>
        </w:tc>
        <w:tc>
          <w:tcPr>
            <w:tcW w:w="1106" w:type="dxa"/>
            <w:tcBorders>
              <w:top w:val="single" w:sz="4" w:space="0" w:color="auto"/>
              <w:left w:val="nil"/>
              <w:bottom w:val="single" w:sz="4" w:space="0" w:color="auto"/>
              <w:right w:val="single" w:sz="4" w:space="0" w:color="auto"/>
            </w:tcBorders>
          </w:tcPr>
          <w:p w14:paraId="4659614C" w14:textId="77777777" w:rsidR="008C48FE" w:rsidRDefault="008C48FE">
            <w:pPr>
              <w:widowControl/>
              <w:adjustRightInd w:val="0"/>
              <w:snapToGrid w:val="0"/>
              <w:spacing w:line="240" w:lineRule="auto"/>
              <w:ind w:firstLineChars="0" w:firstLine="0"/>
              <w:jc w:val="center"/>
              <w:rPr>
                <w:rFonts w:eastAsia="宋体"/>
                <w:sz w:val="24"/>
                <w:szCs w:val="44"/>
              </w:rPr>
            </w:pPr>
          </w:p>
        </w:tc>
        <w:tc>
          <w:tcPr>
            <w:tcW w:w="1181" w:type="dxa"/>
            <w:gridSpan w:val="3"/>
            <w:tcBorders>
              <w:top w:val="single" w:sz="4" w:space="0" w:color="auto"/>
              <w:left w:val="nil"/>
              <w:bottom w:val="single" w:sz="4" w:space="0" w:color="auto"/>
              <w:right w:val="single" w:sz="4" w:space="0" w:color="auto"/>
            </w:tcBorders>
          </w:tcPr>
          <w:p w14:paraId="6DF686BC" w14:textId="77777777" w:rsidR="008C48FE" w:rsidRDefault="008C48FE">
            <w:pPr>
              <w:widowControl/>
              <w:adjustRightInd w:val="0"/>
              <w:snapToGrid w:val="0"/>
              <w:spacing w:line="240" w:lineRule="auto"/>
              <w:ind w:firstLineChars="0" w:firstLine="0"/>
              <w:jc w:val="center"/>
              <w:rPr>
                <w:rFonts w:eastAsia="宋体"/>
                <w:sz w:val="24"/>
                <w:szCs w:val="44"/>
              </w:rPr>
            </w:pPr>
          </w:p>
        </w:tc>
        <w:tc>
          <w:tcPr>
            <w:tcW w:w="1283" w:type="dxa"/>
            <w:gridSpan w:val="2"/>
            <w:tcBorders>
              <w:top w:val="single" w:sz="4" w:space="0" w:color="auto"/>
              <w:left w:val="nil"/>
              <w:bottom w:val="single" w:sz="4" w:space="0" w:color="auto"/>
              <w:right w:val="single" w:sz="4" w:space="0" w:color="auto"/>
            </w:tcBorders>
          </w:tcPr>
          <w:p w14:paraId="259BCA3E" w14:textId="77777777" w:rsidR="008C48FE" w:rsidRDefault="008C48FE">
            <w:pPr>
              <w:widowControl/>
              <w:adjustRightInd w:val="0"/>
              <w:snapToGrid w:val="0"/>
              <w:spacing w:line="240" w:lineRule="auto"/>
              <w:ind w:firstLineChars="0" w:firstLine="0"/>
              <w:jc w:val="center"/>
              <w:rPr>
                <w:rFonts w:eastAsia="宋体"/>
                <w:sz w:val="24"/>
                <w:szCs w:val="44"/>
              </w:rPr>
            </w:pPr>
          </w:p>
        </w:tc>
      </w:tr>
      <w:tr w:rsidR="008C48FE" w14:paraId="27767F44" w14:textId="77777777">
        <w:trPr>
          <w:trHeight w:val="356"/>
          <w:jc w:val="center"/>
        </w:trPr>
        <w:tc>
          <w:tcPr>
            <w:tcW w:w="1957" w:type="dxa"/>
            <w:vMerge w:val="restart"/>
            <w:tcBorders>
              <w:top w:val="nil"/>
              <w:left w:val="single" w:sz="4" w:space="0" w:color="auto"/>
              <w:right w:val="single" w:sz="4" w:space="0" w:color="auto"/>
            </w:tcBorders>
            <w:vAlign w:val="center"/>
          </w:tcPr>
          <w:p w14:paraId="795998D7" w14:textId="77777777" w:rsidR="008C48FE" w:rsidRDefault="00881EB1">
            <w:pPr>
              <w:widowControl/>
              <w:adjustRightInd w:val="0"/>
              <w:snapToGrid w:val="0"/>
              <w:spacing w:line="240" w:lineRule="auto"/>
              <w:ind w:firstLineChars="0" w:firstLine="0"/>
              <w:jc w:val="center"/>
              <w:rPr>
                <w:b/>
                <w:sz w:val="24"/>
                <w:szCs w:val="44"/>
              </w:rPr>
            </w:pPr>
            <w:r>
              <w:rPr>
                <w:b/>
                <w:sz w:val="24"/>
                <w:szCs w:val="44"/>
              </w:rPr>
              <w:t>年度（近两年）</w:t>
            </w:r>
          </w:p>
        </w:tc>
        <w:tc>
          <w:tcPr>
            <w:tcW w:w="1781" w:type="dxa"/>
            <w:gridSpan w:val="3"/>
            <w:tcBorders>
              <w:top w:val="nil"/>
              <w:left w:val="nil"/>
              <w:bottom w:val="single" w:sz="4" w:space="0" w:color="auto"/>
              <w:right w:val="single" w:sz="4" w:space="0" w:color="auto"/>
            </w:tcBorders>
            <w:vAlign w:val="center"/>
          </w:tcPr>
          <w:p w14:paraId="7D4957E1" w14:textId="77777777" w:rsidR="008C48FE" w:rsidRDefault="00881EB1">
            <w:pPr>
              <w:widowControl/>
              <w:adjustRightInd w:val="0"/>
              <w:snapToGrid w:val="0"/>
              <w:spacing w:line="240" w:lineRule="auto"/>
              <w:ind w:firstLineChars="0" w:firstLine="0"/>
              <w:rPr>
                <w:sz w:val="24"/>
                <w:szCs w:val="44"/>
              </w:rPr>
            </w:pPr>
            <w:r>
              <w:rPr>
                <w:sz w:val="24"/>
                <w:szCs w:val="44"/>
              </w:rPr>
              <w:t>兽用抗菌药使用量（公斤）</w:t>
            </w:r>
          </w:p>
        </w:tc>
        <w:tc>
          <w:tcPr>
            <w:tcW w:w="1762" w:type="dxa"/>
            <w:gridSpan w:val="4"/>
            <w:vMerge w:val="restart"/>
            <w:tcBorders>
              <w:top w:val="single" w:sz="4" w:space="0" w:color="auto"/>
              <w:left w:val="nil"/>
              <w:right w:val="single" w:sz="4" w:space="0" w:color="auto"/>
            </w:tcBorders>
            <w:vAlign w:val="center"/>
          </w:tcPr>
          <w:p w14:paraId="01BD429C" w14:textId="77777777" w:rsidR="008C48FE" w:rsidRDefault="00881EB1">
            <w:pPr>
              <w:widowControl/>
              <w:adjustRightInd w:val="0"/>
              <w:snapToGrid w:val="0"/>
              <w:spacing w:line="240" w:lineRule="auto"/>
              <w:ind w:firstLineChars="0" w:firstLine="0"/>
              <w:rPr>
                <w:sz w:val="24"/>
                <w:szCs w:val="44"/>
              </w:rPr>
            </w:pPr>
            <w:r>
              <w:rPr>
                <w:sz w:val="24"/>
                <w:szCs w:val="44"/>
              </w:rPr>
              <w:t>平均每头（只）畜禽使用兽药（含疫苗）费用（元</w:t>
            </w:r>
            <w:r>
              <w:rPr>
                <w:sz w:val="24"/>
                <w:szCs w:val="44"/>
              </w:rPr>
              <w:t>/</w:t>
            </w:r>
            <w:r>
              <w:rPr>
                <w:sz w:val="24"/>
                <w:szCs w:val="44"/>
              </w:rPr>
              <w:t>头、只）</w:t>
            </w:r>
          </w:p>
        </w:tc>
        <w:tc>
          <w:tcPr>
            <w:tcW w:w="2663" w:type="dxa"/>
            <w:gridSpan w:val="4"/>
            <w:vMerge w:val="restart"/>
            <w:tcBorders>
              <w:top w:val="single" w:sz="4" w:space="0" w:color="auto"/>
              <w:left w:val="nil"/>
              <w:right w:val="single" w:sz="4" w:space="0" w:color="auto"/>
            </w:tcBorders>
            <w:vAlign w:val="center"/>
          </w:tcPr>
          <w:p w14:paraId="54B1157D" w14:textId="77777777" w:rsidR="008C48FE" w:rsidRDefault="00881EB1">
            <w:pPr>
              <w:widowControl/>
              <w:adjustRightInd w:val="0"/>
              <w:snapToGrid w:val="0"/>
              <w:spacing w:line="240" w:lineRule="auto"/>
              <w:ind w:firstLineChars="0" w:firstLine="0"/>
              <w:rPr>
                <w:sz w:val="24"/>
                <w:szCs w:val="44"/>
              </w:rPr>
            </w:pPr>
            <w:r>
              <w:rPr>
                <w:sz w:val="24"/>
                <w:szCs w:val="44"/>
              </w:rPr>
              <w:t>饲料来源（含药物饲料）</w:t>
            </w:r>
          </w:p>
          <w:p w14:paraId="28924CCF" w14:textId="77777777" w:rsidR="008C48FE" w:rsidRDefault="00881EB1">
            <w:pPr>
              <w:widowControl/>
              <w:adjustRightInd w:val="0"/>
              <w:snapToGrid w:val="0"/>
              <w:spacing w:line="240" w:lineRule="auto"/>
              <w:ind w:firstLineChars="0" w:firstLine="0"/>
              <w:rPr>
                <w:sz w:val="24"/>
                <w:szCs w:val="44"/>
              </w:rPr>
            </w:pPr>
            <w:r>
              <w:rPr>
                <w:sz w:val="24"/>
                <w:szCs w:val="44"/>
              </w:rPr>
              <w:t>A</w:t>
            </w:r>
            <w:r>
              <w:rPr>
                <w:sz w:val="24"/>
                <w:szCs w:val="44"/>
              </w:rPr>
              <w:t>自配；</w:t>
            </w:r>
            <w:r>
              <w:rPr>
                <w:sz w:val="24"/>
                <w:szCs w:val="44"/>
              </w:rPr>
              <w:t>B</w:t>
            </w:r>
            <w:r>
              <w:rPr>
                <w:sz w:val="24"/>
                <w:szCs w:val="44"/>
              </w:rPr>
              <w:t>购买核心料；</w:t>
            </w:r>
            <w:r>
              <w:rPr>
                <w:sz w:val="24"/>
                <w:szCs w:val="44"/>
              </w:rPr>
              <w:t>C</w:t>
            </w:r>
            <w:r>
              <w:rPr>
                <w:sz w:val="24"/>
                <w:szCs w:val="44"/>
              </w:rPr>
              <w:t>购买浓缩料；</w:t>
            </w:r>
            <w:r>
              <w:rPr>
                <w:sz w:val="24"/>
                <w:szCs w:val="44"/>
              </w:rPr>
              <w:t>D</w:t>
            </w:r>
            <w:r>
              <w:rPr>
                <w:sz w:val="24"/>
                <w:szCs w:val="44"/>
              </w:rPr>
              <w:t>购买全价料</w:t>
            </w:r>
          </w:p>
        </w:tc>
        <w:tc>
          <w:tcPr>
            <w:tcW w:w="912" w:type="dxa"/>
            <w:gridSpan w:val="2"/>
            <w:vMerge w:val="restart"/>
            <w:tcBorders>
              <w:top w:val="nil"/>
              <w:left w:val="nil"/>
              <w:right w:val="single" w:sz="4" w:space="0" w:color="auto"/>
            </w:tcBorders>
            <w:vAlign w:val="center"/>
          </w:tcPr>
          <w:p w14:paraId="0F995700" w14:textId="77777777" w:rsidR="008C48FE" w:rsidRDefault="00881EB1">
            <w:pPr>
              <w:widowControl/>
              <w:adjustRightInd w:val="0"/>
              <w:snapToGrid w:val="0"/>
              <w:spacing w:line="240" w:lineRule="auto"/>
              <w:ind w:firstLineChars="0" w:firstLine="0"/>
              <w:jc w:val="center"/>
              <w:rPr>
                <w:sz w:val="24"/>
                <w:szCs w:val="44"/>
              </w:rPr>
            </w:pPr>
            <w:r>
              <w:rPr>
                <w:sz w:val="24"/>
                <w:szCs w:val="44"/>
              </w:rPr>
              <w:t>员工</w:t>
            </w:r>
          </w:p>
          <w:p w14:paraId="08AB5E84" w14:textId="77777777" w:rsidR="008C48FE" w:rsidRDefault="00881EB1">
            <w:pPr>
              <w:widowControl/>
              <w:adjustRightInd w:val="0"/>
              <w:snapToGrid w:val="0"/>
              <w:spacing w:line="240" w:lineRule="auto"/>
              <w:ind w:firstLineChars="0" w:firstLine="0"/>
              <w:jc w:val="center"/>
              <w:rPr>
                <w:sz w:val="24"/>
                <w:szCs w:val="44"/>
              </w:rPr>
            </w:pPr>
            <w:r>
              <w:rPr>
                <w:sz w:val="24"/>
                <w:szCs w:val="44"/>
              </w:rPr>
              <w:t>总数</w:t>
            </w:r>
          </w:p>
          <w:p w14:paraId="31559451" w14:textId="77777777" w:rsidR="008C48FE" w:rsidRDefault="00881EB1">
            <w:pPr>
              <w:widowControl/>
              <w:adjustRightInd w:val="0"/>
              <w:snapToGrid w:val="0"/>
              <w:spacing w:line="240" w:lineRule="auto"/>
              <w:ind w:firstLineChars="0" w:firstLine="0"/>
              <w:jc w:val="center"/>
              <w:rPr>
                <w:sz w:val="24"/>
                <w:szCs w:val="44"/>
              </w:rPr>
            </w:pPr>
            <w:r>
              <w:rPr>
                <w:sz w:val="24"/>
                <w:szCs w:val="44"/>
              </w:rPr>
              <w:t>（人）</w:t>
            </w:r>
          </w:p>
        </w:tc>
        <w:tc>
          <w:tcPr>
            <w:tcW w:w="708" w:type="dxa"/>
            <w:vMerge w:val="restart"/>
            <w:tcBorders>
              <w:top w:val="nil"/>
              <w:left w:val="nil"/>
              <w:right w:val="single" w:sz="4" w:space="0" w:color="auto"/>
            </w:tcBorders>
            <w:vAlign w:val="center"/>
          </w:tcPr>
          <w:p w14:paraId="3B27C144" w14:textId="77777777" w:rsidR="008C48FE" w:rsidRDefault="00881EB1">
            <w:pPr>
              <w:widowControl/>
              <w:adjustRightInd w:val="0"/>
              <w:snapToGrid w:val="0"/>
              <w:spacing w:line="240" w:lineRule="auto"/>
              <w:ind w:firstLineChars="0" w:firstLine="0"/>
              <w:jc w:val="center"/>
              <w:rPr>
                <w:sz w:val="24"/>
                <w:szCs w:val="44"/>
              </w:rPr>
            </w:pPr>
            <w:r>
              <w:rPr>
                <w:sz w:val="24"/>
                <w:szCs w:val="44"/>
              </w:rPr>
              <w:t>兽医数量</w:t>
            </w:r>
          </w:p>
          <w:p w14:paraId="7F2E1F5F" w14:textId="77777777" w:rsidR="008C48FE" w:rsidRDefault="00881EB1">
            <w:pPr>
              <w:widowControl/>
              <w:adjustRightInd w:val="0"/>
              <w:snapToGrid w:val="0"/>
              <w:spacing w:line="240" w:lineRule="auto"/>
              <w:ind w:firstLineChars="0" w:firstLine="0"/>
              <w:jc w:val="center"/>
              <w:rPr>
                <w:sz w:val="24"/>
                <w:szCs w:val="44"/>
              </w:rPr>
            </w:pPr>
            <w:r>
              <w:rPr>
                <w:sz w:val="24"/>
                <w:szCs w:val="44"/>
              </w:rPr>
              <w:t>(</w:t>
            </w:r>
            <w:r>
              <w:rPr>
                <w:sz w:val="24"/>
                <w:szCs w:val="44"/>
              </w:rPr>
              <w:t>人</w:t>
            </w:r>
            <w:r>
              <w:rPr>
                <w:sz w:val="24"/>
                <w:szCs w:val="44"/>
              </w:rPr>
              <w:t>)</w:t>
            </w:r>
          </w:p>
        </w:tc>
      </w:tr>
      <w:tr w:rsidR="008C48FE" w14:paraId="03D4C8A7" w14:textId="77777777">
        <w:trPr>
          <w:trHeight w:val="1027"/>
          <w:jc w:val="center"/>
        </w:trPr>
        <w:tc>
          <w:tcPr>
            <w:tcW w:w="1957" w:type="dxa"/>
            <w:vMerge/>
            <w:tcBorders>
              <w:left w:val="single" w:sz="4" w:space="0" w:color="auto"/>
              <w:bottom w:val="single" w:sz="4" w:space="0" w:color="auto"/>
              <w:right w:val="single" w:sz="4" w:space="0" w:color="auto"/>
            </w:tcBorders>
            <w:vAlign w:val="center"/>
          </w:tcPr>
          <w:p w14:paraId="07FD2202" w14:textId="77777777" w:rsidR="008C48FE" w:rsidRDefault="008C48FE">
            <w:pPr>
              <w:widowControl/>
              <w:adjustRightInd w:val="0"/>
              <w:snapToGrid w:val="0"/>
              <w:spacing w:line="240" w:lineRule="auto"/>
              <w:ind w:firstLineChars="0" w:firstLine="0"/>
              <w:jc w:val="center"/>
              <w:rPr>
                <w:b/>
                <w:sz w:val="24"/>
                <w:szCs w:val="44"/>
              </w:rPr>
            </w:pPr>
          </w:p>
        </w:tc>
        <w:tc>
          <w:tcPr>
            <w:tcW w:w="975" w:type="dxa"/>
            <w:tcBorders>
              <w:top w:val="nil"/>
              <w:left w:val="nil"/>
              <w:bottom w:val="single" w:sz="4" w:space="0" w:color="auto"/>
              <w:right w:val="single" w:sz="4" w:space="0" w:color="auto"/>
            </w:tcBorders>
            <w:vAlign w:val="center"/>
          </w:tcPr>
          <w:p w14:paraId="150E5316" w14:textId="77777777" w:rsidR="008C48FE" w:rsidRDefault="00881EB1">
            <w:pPr>
              <w:widowControl/>
              <w:adjustRightInd w:val="0"/>
              <w:snapToGrid w:val="0"/>
              <w:spacing w:line="240" w:lineRule="auto"/>
              <w:ind w:firstLineChars="0" w:firstLine="0"/>
              <w:jc w:val="center"/>
              <w:rPr>
                <w:sz w:val="24"/>
                <w:szCs w:val="44"/>
              </w:rPr>
            </w:pPr>
            <w:r>
              <w:rPr>
                <w:sz w:val="24"/>
                <w:szCs w:val="44"/>
              </w:rPr>
              <w:t>治疗用药用量</w:t>
            </w:r>
          </w:p>
        </w:tc>
        <w:tc>
          <w:tcPr>
            <w:tcW w:w="806" w:type="dxa"/>
            <w:gridSpan w:val="2"/>
            <w:tcBorders>
              <w:top w:val="nil"/>
              <w:left w:val="nil"/>
              <w:bottom w:val="single" w:sz="4" w:space="0" w:color="auto"/>
              <w:right w:val="single" w:sz="4" w:space="0" w:color="auto"/>
            </w:tcBorders>
            <w:vAlign w:val="center"/>
          </w:tcPr>
          <w:p w14:paraId="61963AD9" w14:textId="77777777" w:rsidR="008C48FE" w:rsidRDefault="00881EB1">
            <w:pPr>
              <w:widowControl/>
              <w:adjustRightInd w:val="0"/>
              <w:snapToGrid w:val="0"/>
              <w:spacing w:line="240" w:lineRule="auto"/>
              <w:ind w:firstLineChars="0" w:firstLine="0"/>
              <w:jc w:val="center"/>
              <w:rPr>
                <w:sz w:val="24"/>
                <w:szCs w:val="44"/>
              </w:rPr>
            </w:pPr>
            <w:r>
              <w:rPr>
                <w:sz w:val="24"/>
                <w:szCs w:val="44"/>
              </w:rPr>
              <w:t>促生长用</w:t>
            </w:r>
          </w:p>
        </w:tc>
        <w:tc>
          <w:tcPr>
            <w:tcW w:w="1762" w:type="dxa"/>
            <w:gridSpan w:val="4"/>
            <w:vMerge/>
            <w:tcBorders>
              <w:left w:val="nil"/>
              <w:bottom w:val="single" w:sz="4" w:space="0" w:color="auto"/>
              <w:right w:val="single" w:sz="4" w:space="0" w:color="auto"/>
            </w:tcBorders>
            <w:vAlign w:val="center"/>
          </w:tcPr>
          <w:p w14:paraId="5B5C7816" w14:textId="77777777" w:rsidR="008C48FE" w:rsidRDefault="008C48FE">
            <w:pPr>
              <w:widowControl/>
              <w:adjustRightInd w:val="0"/>
              <w:snapToGrid w:val="0"/>
              <w:spacing w:line="240" w:lineRule="auto"/>
              <w:ind w:firstLineChars="0" w:firstLine="0"/>
              <w:rPr>
                <w:sz w:val="24"/>
                <w:szCs w:val="44"/>
              </w:rPr>
            </w:pPr>
          </w:p>
        </w:tc>
        <w:tc>
          <w:tcPr>
            <w:tcW w:w="2663" w:type="dxa"/>
            <w:gridSpan w:val="4"/>
            <w:vMerge/>
            <w:tcBorders>
              <w:left w:val="nil"/>
              <w:bottom w:val="single" w:sz="4" w:space="0" w:color="auto"/>
              <w:right w:val="single" w:sz="4" w:space="0" w:color="auto"/>
            </w:tcBorders>
            <w:vAlign w:val="center"/>
          </w:tcPr>
          <w:p w14:paraId="0577DB5B" w14:textId="77777777" w:rsidR="008C48FE" w:rsidRDefault="008C48FE">
            <w:pPr>
              <w:widowControl/>
              <w:adjustRightInd w:val="0"/>
              <w:snapToGrid w:val="0"/>
              <w:spacing w:line="240" w:lineRule="auto"/>
              <w:ind w:firstLineChars="0" w:firstLine="0"/>
              <w:rPr>
                <w:sz w:val="24"/>
                <w:szCs w:val="44"/>
              </w:rPr>
            </w:pPr>
          </w:p>
        </w:tc>
        <w:tc>
          <w:tcPr>
            <w:tcW w:w="912" w:type="dxa"/>
            <w:gridSpan w:val="2"/>
            <w:vMerge/>
            <w:tcBorders>
              <w:left w:val="nil"/>
              <w:bottom w:val="single" w:sz="4" w:space="0" w:color="auto"/>
              <w:right w:val="single" w:sz="4" w:space="0" w:color="auto"/>
            </w:tcBorders>
            <w:vAlign w:val="center"/>
          </w:tcPr>
          <w:p w14:paraId="6226F318" w14:textId="77777777" w:rsidR="008C48FE" w:rsidRDefault="008C48FE">
            <w:pPr>
              <w:widowControl/>
              <w:adjustRightInd w:val="0"/>
              <w:snapToGrid w:val="0"/>
              <w:spacing w:line="240" w:lineRule="auto"/>
              <w:ind w:firstLineChars="0" w:firstLine="0"/>
              <w:rPr>
                <w:sz w:val="24"/>
                <w:szCs w:val="44"/>
              </w:rPr>
            </w:pPr>
          </w:p>
        </w:tc>
        <w:tc>
          <w:tcPr>
            <w:tcW w:w="708" w:type="dxa"/>
            <w:vMerge/>
            <w:tcBorders>
              <w:left w:val="nil"/>
              <w:bottom w:val="single" w:sz="4" w:space="0" w:color="auto"/>
              <w:right w:val="single" w:sz="4" w:space="0" w:color="auto"/>
            </w:tcBorders>
            <w:vAlign w:val="center"/>
          </w:tcPr>
          <w:p w14:paraId="0B48D309" w14:textId="77777777" w:rsidR="008C48FE" w:rsidRDefault="008C48FE">
            <w:pPr>
              <w:widowControl/>
              <w:adjustRightInd w:val="0"/>
              <w:snapToGrid w:val="0"/>
              <w:spacing w:line="240" w:lineRule="auto"/>
              <w:ind w:firstLineChars="0" w:firstLine="0"/>
              <w:rPr>
                <w:sz w:val="24"/>
                <w:szCs w:val="44"/>
              </w:rPr>
            </w:pPr>
          </w:p>
        </w:tc>
      </w:tr>
      <w:tr w:rsidR="008C48FE" w14:paraId="7A1E6923" w14:textId="77777777">
        <w:trPr>
          <w:trHeight w:val="367"/>
          <w:jc w:val="center"/>
        </w:trPr>
        <w:tc>
          <w:tcPr>
            <w:tcW w:w="1957" w:type="dxa"/>
            <w:tcBorders>
              <w:top w:val="nil"/>
              <w:left w:val="single" w:sz="4" w:space="0" w:color="auto"/>
              <w:bottom w:val="single" w:sz="4" w:space="0" w:color="auto"/>
              <w:right w:val="single" w:sz="4" w:space="0" w:color="auto"/>
            </w:tcBorders>
            <w:vAlign w:val="center"/>
          </w:tcPr>
          <w:p w14:paraId="152273FB" w14:textId="77777777" w:rsidR="008C48FE" w:rsidRDefault="008C48FE">
            <w:pPr>
              <w:widowControl/>
              <w:adjustRightInd w:val="0"/>
              <w:snapToGrid w:val="0"/>
              <w:spacing w:line="240" w:lineRule="auto"/>
              <w:ind w:firstLineChars="0" w:firstLine="0"/>
              <w:jc w:val="center"/>
              <w:rPr>
                <w:b/>
                <w:sz w:val="24"/>
                <w:szCs w:val="44"/>
              </w:rPr>
            </w:pPr>
          </w:p>
        </w:tc>
        <w:tc>
          <w:tcPr>
            <w:tcW w:w="975" w:type="dxa"/>
            <w:tcBorders>
              <w:top w:val="nil"/>
              <w:left w:val="nil"/>
              <w:bottom w:val="single" w:sz="4" w:space="0" w:color="auto"/>
              <w:right w:val="single" w:sz="4" w:space="0" w:color="auto"/>
            </w:tcBorders>
            <w:vAlign w:val="center"/>
          </w:tcPr>
          <w:p w14:paraId="65C81855" w14:textId="77777777" w:rsidR="008C48FE" w:rsidRDefault="008C48FE">
            <w:pPr>
              <w:widowControl/>
              <w:adjustRightInd w:val="0"/>
              <w:snapToGrid w:val="0"/>
              <w:spacing w:line="240" w:lineRule="auto"/>
              <w:ind w:firstLineChars="0" w:firstLine="0"/>
              <w:rPr>
                <w:rFonts w:eastAsia="宋体"/>
                <w:sz w:val="24"/>
                <w:szCs w:val="44"/>
              </w:rPr>
            </w:pPr>
          </w:p>
        </w:tc>
        <w:tc>
          <w:tcPr>
            <w:tcW w:w="806" w:type="dxa"/>
            <w:gridSpan w:val="2"/>
            <w:tcBorders>
              <w:top w:val="nil"/>
              <w:left w:val="nil"/>
              <w:bottom w:val="single" w:sz="4" w:space="0" w:color="auto"/>
              <w:right w:val="single" w:sz="4" w:space="0" w:color="auto"/>
            </w:tcBorders>
            <w:vAlign w:val="center"/>
          </w:tcPr>
          <w:p w14:paraId="485A5EE7" w14:textId="77777777" w:rsidR="008C48FE" w:rsidRDefault="008C48FE">
            <w:pPr>
              <w:widowControl/>
              <w:adjustRightInd w:val="0"/>
              <w:snapToGrid w:val="0"/>
              <w:spacing w:line="240" w:lineRule="auto"/>
              <w:ind w:firstLineChars="0" w:firstLine="0"/>
              <w:rPr>
                <w:rFonts w:eastAsia="宋体"/>
                <w:sz w:val="24"/>
                <w:szCs w:val="44"/>
              </w:rPr>
            </w:pPr>
          </w:p>
        </w:tc>
        <w:tc>
          <w:tcPr>
            <w:tcW w:w="1762" w:type="dxa"/>
            <w:gridSpan w:val="4"/>
            <w:tcBorders>
              <w:top w:val="single" w:sz="4" w:space="0" w:color="auto"/>
              <w:left w:val="nil"/>
              <w:bottom w:val="single" w:sz="4" w:space="0" w:color="auto"/>
              <w:right w:val="single" w:sz="4" w:space="0" w:color="auto"/>
            </w:tcBorders>
            <w:vAlign w:val="center"/>
          </w:tcPr>
          <w:p w14:paraId="4DF79E95" w14:textId="77777777" w:rsidR="008C48FE" w:rsidRDefault="008C48FE">
            <w:pPr>
              <w:widowControl/>
              <w:adjustRightInd w:val="0"/>
              <w:snapToGrid w:val="0"/>
              <w:spacing w:line="240" w:lineRule="auto"/>
              <w:ind w:firstLineChars="0" w:firstLine="0"/>
              <w:rPr>
                <w:rFonts w:eastAsia="宋体"/>
                <w:sz w:val="24"/>
                <w:szCs w:val="44"/>
              </w:rPr>
            </w:pPr>
          </w:p>
        </w:tc>
        <w:tc>
          <w:tcPr>
            <w:tcW w:w="2663" w:type="dxa"/>
            <w:gridSpan w:val="4"/>
            <w:tcBorders>
              <w:top w:val="single" w:sz="4" w:space="0" w:color="auto"/>
              <w:left w:val="nil"/>
              <w:bottom w:val="single" w:sz="4" w:space="0" w:color="auto"/>
              <w:right w:val="single" w:sz="4" w:space="0" w:color="auto"/>
            </w:tcBorders>
            <w:vAlign w:val="center"/>
          </w:tcPr>
          <w:p w14:paraId="2F8B8BBA" w14:textId="77777777" w:rsidR="008C48FE" w:rsidRDefault="008C48FE">
            <w:pPr>
              <w:widowControl/>
              <w:adjustRightInd w:val="0"/>
              <w:snapToGrid w:val="0"/>
              <w:spacing w:line="240" w:lineRule="auto"/>
              <w:ind w:firstLineChars="0" w:firstLine="0"/>
              <w:rPr>
                <w:rFonts w:eastAsia="宋体"/>
                <w:sz w:val="24"/>
                <w:szCs w:val="44"/>
              </w:rPr>
            </w:pPr>
          </w:p>
        </w:tc>
        <w:tc>
          <w:tcPr>
            <w:tcW w:w="912" w:type="dxa"/>
            <w:gridSpan w:val="2"/>
            <w:tcBorders>
              <w:top w:val="single" w:sz="4" w:space="0" w:color="auto"/>
              <w:left w:val="nil"/>
              <w:bottom w:val="single" w:sz="4" w:space="0" w:color="auto"/>
              <w:right w:val="single" w:sz="4" w:space="0" w:color="auto"/>
            </w:tcBorders>
            <w:vAlign w:val="center"/>
          </w:tcPr>
          <w:p w14:paraId="177C30FF" w14:textId="77777777" w:rsidR="008C48FE" w:rsidRDefault="008C48FE">
            <w:pPr>
              <w:widowControl/>
              <w:adjustRightInd w:val="0"/>
              <w:snapToGrid w:val="0"/>
              <w:spacing w:line="240" w:lineRule="auto"/>
              <w:ind w:firstLineChars="0" w:firstLine="0"/>
              <w:rPr>
                <w:rFonts w:eastAsia="宋体"/>
                <w:sz w:val="24"/>
                <w:szCs w:val="44"/>
              </w:rPr>
            </w:pPr>
          </w:p>
        </w:tc>
        <w:tc>
          <w:tcPr>
            <w:tcW w:w="708" w:type="dxa"/>
            <w:tcBorders>
              <w:top w:val="single" w:sz="4" w:space="0" w:color="auto"/>
              <w:left w:val="nil"/>
              <w:bottom w:val="single" w:sz="4" w:space="0" w:color="auto"/>
              <w:right w:val="single" w:sz="4" w:space="0" w:color="auto"/>
            </w:tcBorders>
            <w:vAlign w:val="center"/>
          </w:tcPr>
          <w:p w14:paraId="1270529F" w14:textId="77777777" w:rsidR="008C48FE" w:rsidRDefault="008C48FE">
            <w:pPr>
              <w:widowControl/>
              <w:adjustRightInd w:val="0"/>
              <w:snapToGrid w:val="0"/>
              <w:spacing w:line="240" w:lineRule="auto"/>
              <w:ind w:firstLineChars="0" w:firstLine="0"/>
              <w:rPr>
                <w:rFonts w:eastAsia="宋体"/>
                <w:sz w:val="24"/>
                <w:szCs w:val="44"/>
              </w:rPr>
            </w:pPr>
          </w:p>
        </w:tc>
      </w:tr>
      <w:tr w:rsidR="008C48FE" w14:paraId="1019B06F" w14:textId="77777777">
        <w:trPr>
          <w:trHeight w:val="367"/>
          <w:jc w:val="center"/>
        </w:trPr>
        <w:tc>
          <w:tcPr>
            <w:tcW w:w="1957" w:type="dxa"/>
            <w:tcBorders>
              <w:top w:val="nil"/>
              <w:left w:val="single" w:sz="4" w:space="0" w:color="auto"/>
              <w:bottom w:val="single" w:sz="4" w:space="0" w:color="auto"/>
              <w:right w:val="single" w:sz="4" w:space="0" w:color="auto"/>
            </w:tcBorders>
            <w:vAlign w:val="center"/>
          </w:tcPr>
          <w:p w14:paraId="7BB45993" w14:textId="77777777" w:rsidR="008C48FE" w:rsidRDefault="008C48FE">
            <w:pPr>
              <w:widowControl/>
              <w:adjustRightInd w:val="0"/>
              <w:snapToGrid w:val="0"/>
              <w:spacing w:line="240" w:lineRule="auto"/>
              <w:ind w:firstLineChars="0" w:firstLine="0"/>
              <w:jc w:val="center"/>
              <w:rPr>
                <w:b/>
                <w:sz w:val="24"/>
                <w:szCs w:val="44"/>
              </w:rPr>
            </w:pPr>
          </w:p>
        </w:tc>
        <w:tc>
          <w:tcPr>
            <w:tcW w:w="975" w:type="dxa"/>
            <w:tcBorders>
              <w:top w:val="nil"/>
              <w:left w:val="nil"/>
              <w:bottom w:val="single" w:sz="4" w:space="0" w:color="auto"/>
              <w:right w:val="single" w:sz="4" w:space="0" w:color="auto"/>
            </w:tcBorders>
            <w:vAlign w:val="center"/>
          </w:tcPr>
          <w:p w14:paraId="50DD51F7" w14:textId="77777777" w:rsidR="008C48FE" w:rsidRDefault="008C48FE">
            <w:pPr>
              <w:widowControl/>
              <w:adjustRightInd w:val="0"/>
              <w:snapToGrid w:val="0"/>
              <w:spacing w:line="240" w:lineRule="auto"/>
              <w:ind w:firstLineChars="0" w:firstLine="0"/>
              <w:rPr>
                <w:rFonts w:eastAsia="宋体"/>
                <w:sz w:val="24"/>
                <w:szCs w:val="44"/>
              </w:rPr>
            </w:pPr>
          </w:p>
        </w:tc>
        <w:tc>
          <w:tcPr>
            <w:tcW w:w="806" w:type="dxa"/>
            <w:gridSpan w:val="2"/>
            <w:tcBorders>
              <w:top w:val="nil"/>
              <w:left w:val="nil"/>
              <w:bottom w:val="single" w:sz="4" w:space="0" w:color="auto"/>
              <w:right w:val="single" w:sz="4" w:space="0" w:color="auto"/>
            </w:tcBorders>
            <w:vAlign w:val="center"/>
          </w:tcPr>
          <w:p w14:paraId="559E4A6B" w14:textId="77777777" w:rsidR="008C48FE" w:rsidRDefault="008C48FE">
            <w:pPr>
              <w:widowControl/>
              <w:adjustRightInd w:val="0"/>
              <w:snapToGrid w:val="0"/>
              <w:spacing w:line="240" w:lineRule="auto"/>
              <w:ind w:firstLineChars="0" w:firstLine="0"/>
              <w:rPr>
                <w:rFonts w:eastAsia="宋体"/>
                <w:sz w:val="24"/>
                <w:szCs w:val="44"/>
              </w:rPr>
            </w:pPr>
          </w:p>
        </w:tc>
        <w:tc>
          <w:tcPr>
            <w:tcW w:w="1762" w:type="dxa"/>
            <w:gridSpan w:val="4"/>
            <w:tcBorders>
              <w:top w:val="single" w:sz="4" w:space="0" w:color="auto"/>
              <w:left w:val="nil"/>
              <w:bottom w:val="single" w:sz="4" w:space="0" w:color="auto"/>
              <w:right w:val="single" w:sz="4" w:space="0" w:color="auto"/>
            </w:tcBorders>
            <w:vAlign w:val="center"/>
          </w:tcPr>
          <w:p w14:paraId="3499D4F8" w14:textId="77777777" w:rsidR="008C48FE" w:rsidRDefault="008C48FE">
            <w:pPr>
              <w:widowControl/>
              <w:adjustRightInd w:val="0"/>
              <w:snapToGrid w:val="0"/>
              <w:spacing w:line="240" w:lineRule="auto"/>
              <w:ind w:firstLineChars="0" w:firstLine="0"/>
              <w:rPr>
                <w:rFonts w:eastAsia="宋体"/>
                <w:sz w:val="24"/>
                <w:szCs w:val="44"/>
              </w:rPr>
            </w:pPr>
          </w:p>
        </w:tc>
        <w:tc>
          <w:tcPr>
            <w:tcW w:w="2663" w:type="dxa"/>
            <w:gridSpan w:val="4"/>
            <w:tcBorders>
              <w:top w:val="single" w:sz="4" w:space="0" w:color="auto"/>
              <w:left w:val="nil"/>
              <w:bottom w:val="single" w:sz="4" w:space="0" w:color="auto"/>
              <w:right w:val="single" w:sz="4" w:space="0" w:color="auto"/>
            </w:tcBorders>
            <w:vAlign w:val="center"/>
          </w:tcPr>
          <w:p w14:paraId="0C8C0FBB" w14:textId="77777777" w:rsidR="008C48FE" w:rsidRDefault="008C48FE">
            <w:pPr>
              <w:widowControl/>
              <w:adjustRightInd w:val="0"/>
              <w:snapToGrid w:val="0"/>
              <w:spacing w:line="240" w:lineRule="auto"/>
              <w:ind w:firstLineChars="0" w:firstLine="0"/>
              <w:rPr>
                <w:rFonts w:eastAsia="宋体"/>
                <w:sz w:val="24"/>
                <w:szCs w:val="44"/>
              </w:rPr>
            </w:pPr>
          </w:p>
        </w:tc>
        <w:tc>
          <w:tcPr>
            <w:tcW w:w="912" w:type="dxa"/>
            <w:gridSpan w:val="2"/>
            <w:tcBorders>
              <w:top w:val="single" w:sz="4" w:space="0" w:color="auto"/>
              <w:left w:val="nil"/>
              <w:bottom w:val="single" w:sz="4" w:space="0" w:color="auto"/>
              <w:right w:val="single" w:sz="4" w:space="0" w:color="auto"/>
            </w:tcBorders>
            <w:vAlign w:val="center"/>
          </w:tcPr>
          <w:p w14:paraId="7444200B" w14:textId="77777777" w:rsidR="008C48FE" w:rsidRDefault="008C48FE">
            <w:pPr>
              <w:widowControl/>
              <w:adjustRightInd w:val="0"/>
              <w:snapToGrid w:val="0"/>
              <w:spacing w:line="240" w:lineRule="auto"/>
              <w:ind w:firstLineChars="0" w:firstLine="0"/>
              <w:rPr>
                <w:rFonts w:eastAsia="宋体"/>
                <w:sz w:val="24"/>
                <w:szCs w:val="44"/>
              </w:rPr>
            </w:pPr>
          </w:p>
        </w:tc>
        <w:tc>
          <w:tcPr>
            <w:tcW w:w="708" w:type="dxa"/>
            <w:tcBorders>
              <w:top w:val="single" w:sz="4" w:space="0" w:color="auto"/>
              <w:left w:val="nil"/>
              <w:bottom w:val="single" w:sz="4" w:space="0" w:color="auto"/>
              <w:right w:val="single" w:sz="4" w:space="0" w:color="auto"/>
            </w:tcBorders>
            <w:vAlign w:val="center"/>
          </w:tcPr>
          <w:p w14:paraId="748E3F27" w14:textId="77777777" w:rsidR="008C48FE" w:rsidRDefault="008C48FE">
            <w:pPr>
              <w:widowControl/>
              <w:adjustRightInd w:val="0"/>
              <w:snapToGrid w:val="0"/>
              <w:spacing w:line="240" w:lineRule="auto"/>
              <w:ind w:firstLineChars="0" w:firstLine="0"/>
              <w:rPr>
                <w:rFonts w:eastAsia="宋体"/>
                <w:sz w:val="24"/>
                <w:szCs w:val="44"/>
              </w:rPr>
            </w:pPr>
          </w:p>
        </w:tc>
      </w:tr>
      <w:tr w:rsidR="008C48FE" w14:paraId="311DC8BE" w14:textId="77777777">
        <w:trPr>
          <w:trHeight w:val="516"/>
          <w:jc w:val="center"/>
        </w:trPr>
        <w:tc>
          <w:tcPr>
            <w:tcW w:w="5088" w:type="dxa"/>
            <w:gridSpan w:val="6"/>
            <w:tcBorders>
              <w:top w:val="single" w:sz="4" w:space="0" w:color="auto"/>
              <w:left w:val="single" w:sz="4" w:space="0" w:color="auto"/>
              <w:right w:val="single" w:sz="4" w:space="0" w:color="auto"/>
            </w:tcBorders>
            <w:vAlign w:val="center"/>
          </w:tcPr>
          <w:p w14:paraId="44925024" w14:textId="77777777" w:rsidR="008C48FE" w:rsidRDefault="00881EB1">
            <w:pPr>
              <w:widowControl/>
              <w:adjustRightInd w:val="0"/>
              <w:snapToGrid w:val="0"/>
              <w:spacing w:line="240" w:lineRule="auto"/>
              <w:ind w:firstLineChars="0" w:firstLine="0"/>
              <w:rPr>
                <w:sz w:val="24"/>
                <w:szCs w:val="44"/>
              </w:rPr>
            </w:pPr>
            <w:r>
              <w:rPr>
                <w:sz w:val="24"/>
                <w:szCs w:val="44"/>
              </w:rPr>
              <w:t>法人代表</w:t>
            </w:r>
            <w:r>
              <w:rPr>
                <w:sz w:val="24"/>
                <w:szCs w:val="44"/>
              </w:rPr>
              <w:t>(</w:t>
            </w:r>
            <w:r>
              <w:rPr>
                <w:sz w:val="24"/>
                <w:szCs w:val="44"/>
              </w:rPr>
              <w:t>签字</w:t>
            </w:r>
            <w:r>
              <w:rPr>
                <w:sz w:val="24"/>
                <w:szCs w:val="44"/>
              </w:rPr>
              <w:t>)</w:t>
            </w:r>
            <w:r>
              <w:rPr>
                <w:sz w:val="24"/>
                <w:szCs w:val="44"/>
              </w:rPr>
              <w:t>：</w:t>
            </w:r>
          </w:p>
        </w:tc>
        <w:tc>
          <w:tcPr>
            <w:tcW w:w="4695" w:type="dxa"/>
            <w:gridSpan w:val="9"/>
            <w:vMerge w:val="restart"/>
            <w:tcBorders>
              <w:top w:val="single" w:sz="4" w:space="0" w:color="auto"/>
              <w:left w:val="single" w:sz="4" w:space="0" w:color="auto"/>
              <w:right w:val="single" w:sz="4" w:space="0" w:color="auto"/>
            </w:tcBorders>
            <w:vAlign w:val="center"/>
          </w:tcPr>
          <w:p w14:paraId="3C19494C" w14:textId="77777777" w:rsidR="008C48FE" w:rsidRDefault="00881EB1">
            <w:pPr>
              <w:widowControl/>
              <w:adjustRightInd w:val="0"/>
              <w:snapToGrid w:val="0"/>
              <w:spacing w:line="240" w:lineRule="auto"/>
              <w:ind w:firstLineChars="0" w:firstLine="0"/>
              <w:rPr>
                <w:sz w:val="24"/>
                <w:szCs w:val="44"/>
              </w:rPr>
            </w:pPr>
            <w:r>
              <w:rPr>
                <w:sz w:val="24"/>
                <w:szCs w:val="44"/>
              </w:rPr>
              <w:t>养殖场声明：</w:t>
            </w:r>
            <w:r>
              <w:rPr>
                <w:sz w:val="24"/>
                <w:szCs w:val="44"/>
                <w:u w:val="single"/>
              </w:rPr>
              <w:t xml:space="preserve">      </w:t>
            </w:r>
            <w:r>
              <w:rPr>
                <w:sz w:val="24"/>
                <w:szCs w:val="44"/>
              </w:rPr>
              <w:t>郑重承诺向</w:t>
            </w:r>
            <w:r>
              <w:rPr>
                <w:sz w:val="24"/>
                <w:szCs w:val="44"/>
                <w:u w:val="single"/>
              </w:rPr>
              <w:t>市州农业农村主管部门</w:t>
            </w:r>
            <w:r>
              <w:rPr>
                <w:sz w:val="24"/>
                <w:szCs w:val="44"/>
              </w:rPr>
              <w:t>提交的申报指标数据属实，我养殖场对其真实性负全部责任。</w:t>
            </w:r>
          </w:p>
        </w:tc>
      </w:tr>
      <w:tr w:rsidR="008C48FE" w14:paraId="497F30E1" w14:textId="77777777">
        <w:trPr>
          <w:trHeight w:val="1262"/>
          <w:jc w:val="center"/>
        </w:trPr>
        <w:tc>
          <w:tcPr>
            <w:tcW w:w="5088" w:type="dxa"/>
            <w:gridSpan w:val="6"/>
            <w:tcBorders>
              <w:left w:val="single" w:sz="4" w:space="0" w:color="auto"/>
              <w:right w:val="single" w:sz="4" w:space="0" w:color="auto"/>
            </w:tcBorders>
            <w:vAlign w:val="center"/>
          </w:tcPr>
          <w:p w14:paraId="5EAAFC96" w14:textId="77777777" w:rsidR="008C48FE" w:rsidRDefault="00881EB1">
            <w:pPr>
              <w:widowControl/>
              <w:adjustRightInd w:val="0"/>
              <w:snapToGrid w:val="0"/>
              <w:spacing w:line="240" w:lineRule="auto"/>
              <w:ind w:firstLineChars="0" w:firstLine="0"/>
              <w:rPr>
                <w:sz w:val="24"/>
                <w:szCs w:val="44"/>
              </w:rPr>
            </w:pPr>
            <w:r>
              <w:rPr>
                <w:sz w:val="24"/>
                <w:szCs w:val="44"/>
              </w:rPr>
              <w:t>报名养殖场</w:t>
            </w:r>
            <w:r>
              <w:rPr>
                <w:sz w:val="24"/>
                <w:szCs w:val="44"/>
              </w:rPr>
              <w:t>(</w:t>
            </w:r>
            <w:r>
              <w:rPr>
                <w:sz w:val="24"/>
                <w:szCs w:val="44"/>
              </w:rPr>
              <w:t>盖章</w:t>
            </w:r>
            <w:r>
              <w:rPr>
                <w:sz w:val="24"/>
                <w:szCs w:val="44"/>
              </w:rPr>
              <w:t>)</w:t>
            </w:r>
          </w:p>
        </w:tc>
        <w:tc>
          <w:tcPr>
            <w:tcW w:w="4695" w:type="dxa"/>
            <w:gridSpan w:val="9"/>
            <w:vMerge/>
            <w:tcBorders>
              <w:left w:val="single" w:sz="4" w:space="0" w:color="auto"/>
              <w:right w:val="single" w:sz="4" w:space="0" w:color="auto"/>
            </w:tcBorders>
            <w:vAlign w:val="center"/>
          </w:tcPr>
          <w:p w14:paraId="60A8DEFB" w14:textId="77777777" w:rsidR="008C48FE" w:rsidRDefault="008C48FE">
            <w:pPr>
              <w:widowControl/>
              <w:adjustRightInd w:val="0"/>
              <w:snapToGrid w:val="0"/>
              <w:spacing w:line="240" w:lineRule="auto"/>
              <w:ind w:firstLineChars="0" w:firstLine="0"/>
              <w:rPr>
                <w:sz w:val="24"/>
                <w:szCs w:val="44"/>
              </w:rPr>
            </w:pPr>
          </w:p>
        </w:tc>
      </w:tr>
      <w:tr w:rsidR="008C48FE" w14:paraId="32468274" w14:textId="77777777">
        <w:trPr>
          <w:trHeight w:val="77"/>
          <w:jc w:val="center"/>
        </w:trPr>
        <w:tc>
          <w:tcPr>
            <w:tcW w:w="5088" w:type="dxa"/>
            <w:gridSpan w:val="6"/>
            <w:tcBorders>
              <w:left w:val="single" w:sz="4" w:space="0" w:color="auto"/>
              <w:bottom w:val="single" w:sz="4" w:space="0" w:color="auto"/>
              <w:right w:val="single" w:sz="4" w:space="0" w:color="auto"/>
            </w:tcBorders>
            <w:vAlign w:val="center"/>
          </w:tcPr>
          <w:p w14:paraId="2F82FE95" w14:textId="77777777" w:rsidR="008C48FE" w:rsidRDefault="00881EB1">
            <w:pPr>
              <w:widowControl/>
              <w:adjustRightInd w:val="0"/>
              <w:snapToGrid w:val="0"/>
              <w:spacing w:line="360" w:lineRule="exact"/>
              <w:ind w:firstLineChars="0" w:firstLine="0"/>
              <w:jc w:val="right"/>
              <w:rPr>
                <w:sz w:val="24"/>
                <w:szCs w:val="44"/>
              </w:rPr>
            </w:pPr>
            <w:r>
              <w:rPr>
                <w:sz w:val="24"/>
                <w:szCs w:val="44"/>
              </w:rPr>
              <w:t>年</w:t>
            </w:r>
            <w:r>
              <w:rPr>
                <w:sz w:val="24"/>
                <w:szCs w:val="44"/>
              </w:rPr>
              <w:t xml:space="preserve">    </w:t>
            </w:r>
            <w:r>
              <w:rPr>
                <w:sz w:val="24"/>
                <w:szCs w:val="44"/>
              </w:rPr>
              <w:t>月</w:t>
            </w:r>
            <w:r>
              <w:rPr>
                <w:sz w:val="24"/>
                <w:szCs w:val="44"/>
              </w:rPr>
              <w:t xml:space="preserve">    </w:t>
            </w:r>
            <w:r>
              <w:rPr>
                <w:sz w:val="24"/>
                <w:szCs w:val="44"/>
              </w:rPr>
              <w:t>日</w:t>
            </w:r>
          </w:p>
        </w:tc>
        <w:tc>
          <w:tcPr>
            <w:tcW w:w="4695" w:type="dxa"/>
            <w:gridSpan w:val="9"/>
            <w:tcBorders>
              <w:left w:val="nil"/>
              <w:bottom w:val="single" w:sz="4" w:space="0" w:color="auto"/>
              <w:right w:val="single" w:sz="4" w:space="0" w:color="auto"/>
            </w:tcBorders>
            <w:vAlign w:val="center"/>
          </w:tcPr>
          <w:p w14:paraId="4F6D619C" w14:textId="77777777" w:rsidR="008C48FE" w:rsidRDefault="00881EB1">
            <w:pPr>
              <w:widowControl/>
              <w:adjustRightInd w:val="0"/>
              <w:snapToGrid w:val="0"/>
              <w:spacing w:line="360" w:lineRule="exact"/>
              <w:ind w:firstLineChars="0" w:firstLine="0"/>
              <w:jc w:val="right"/>
              <w:rPr>
                <w:sz w:val="24"/>
                <w:szCs w:val="44"/>
              </w:rPr>
            </w:pPr>
            <w:r>
              <w:rPr>
                <w:sz w:val="24"/>
                <w:szCs w:val="44"/>
              </w:rPr>
              <w:t>年</w:t>
            </w:r>
            <w:r>
              <w:rPr>
                <w:sz w:val="24"/>
                <w:szCs w:val="44"/>
              </w:rPr>
              <w:t xml:space="preserve">    </w:t>
            </w:r>
            <w:r>
              <w:rPr>
                <w:sz w:val="24"/>
                <w:szCs w:val="44"/>
              </w:rPr>
              <w:t>月</w:t>
            </w:r>
            <w:r>
              <w:rPr>
                <w:sz w:val="24"/>
                <w:szCs w:val="44"/>
              </w:rPr>
              <w:t xml:space="preserve">    </w:t>
            </w:r>
            <w:r>
              <w:rPr>
                <w:sz w:val="24"/>
                <w:szCs w:val="44"/>
              </w:rPr>
              <w:t>日</w:t>
            </w:r>
          </w:p>
        </w:tc>
      </w:tr>
    </w:tbl>
    <w:p w14:paraId="56075B61" w14:textId="77777777" w:rsidR="008C48FE" w:rsidRDefault="00881EB1">
      <w:pPr>
        <w:spacing w:line="240" w:lineRule="auto"/>
        <w:ind w:firstLineChars="0" w:firstLine="0"/>
        <w:rPr>
          <w:sz w:val="24"/>
          <w:szCs w:val="24"/>
        </w:rPr>
      </w:pPr>
      <w:r>
        <w:rPr>
          <w:rFonts w:hint="eastAsia"/>
          <w:sz w:val="24"/>
          <w:szCs w:val="24"/>
        </w:rPr>
        <w:t>备注：</w:t>
      </w:r>
      <w:r>
        <w:rPr>
          <w:rFonts w:hint="eastAsia"/>
          <w:sz w:val="24"/>
          <w:szCs w:val="24"/>
        </w:rPr>
        <w:t>1</w:t>
      </w:r>
      <w:r>
        <w:rPr>
          <w:sz w:val="24"/>
          <w:szCs w:val="24"/>
        </w:rPr>
        <w:t>.</w:t>
      </w:r>
      <w:r>
        <w:rPr>
          <w:rFonts w:hint="eastAsia"/>
          <w:sz w:val="24"/>
          <w:szCs w:val="24"/>
        </w:rPr>
        <w:t>兽用抗菌药使用量栏目为全年使用制剂数量，换算为原料药的重量。</w:t>
      </w:r>
    </w:p>
    <w:p w14:paraId="73497DC3" w14:textId="77777777" w:rsidR="008C48FE" w:rsidRDefault="00881EB1">
      <w:pPr>
        <w:pStyle w:val="2"/>
        <w:spacing w:after="0" w:line="240" w:lineRule="auto"/>
        <w:ind w:leftChars="0" w:left="0" w:firstLineChars="300" w:firstLine="720"/>
        <w:rPr>
          <w:rFonts w:eastAsia="仿宋_GB2312"/>
          <w:sz w:val="24"/>
          <w:szCs w:val="21"/>
        </w:rPr>
        <w:sectPr w:rsidR="008C48FE">
          <w:pgSz w:w="11906" w:h="16838"/>
          <w:pgMar w:top="1418" w:right="1797" w:bottom="1418" w:left="1797" w:header="851" w:footer="992" w:gutter="0"/>
          <w:cols w:space="720"/>
          <w:docGrid w:type="lines" w:linePitch="312"/>
        </w:sectPr>
      </w:pPr>
      <w:r>
        <w:rPr>
          <w:rFonts w:eastAsia="仿宋_GB2312"/>
          <w:sz w:val="24"/>
          <w:szCs w:val="21"/>
        </w:rPr>
        <w:t>2.</w:t>
      </w:r>
      <w:r>
        <w:rPr>
          <w:rFonts w:eastAsia="仿宋_GB2312"/>
          <w:sz w:val="24"/>
          <w:szCs w:val="21"/>
        </w:rPr>
        <w:t>饲料来源（含药物饲料）可多项选择并附详细情况介绍。</w:t>
      </w:r>
    </w:p>
    <w:p w14:paraId="656AA6C3" w14:textId="77777777" w:rsidR="008C48FE" w:rsidRDefault="00881EB1">
      <w:pPr>
        <w:pStyle w:val="2"/>
        <w:spacing w:after="0" w:line="400" w:lineRule="exact"/>
        <w:ind w:leftChars="0" w:left="0" w:firstLineChars="0" w:firstLine="0"/>
        <w:jc w:val="center"/>
        <w:rPr>
          <w:rFonts w:eastAsia="方正小标宋简体"/>
          <w:sz w:val="36"/>
          <w:szCs w:val="36"/>
        </w:rPr>
      </w:pPr>
      <w:r>
        <w:rPr>
          <w:rFonts w:eastAsia="方正小标宋简体"/>
          <w:bCs/>
          <w:sz w:val="36"/>
          <w:szCs w:val="36"/>
        </w:rPr>
        <w:lastRenderedPageBreak/>
        <w:t>养殖场兽用抗菌药使用减量化行动</w:t>
      </w:r>
      <w:r>
        <w:rPr>
          <w:rFonts w:eastAsia="方正小标宋简体"/>
          <w:sz w:val="36"/>
          <w:szCs w:val="36"/>
        </w:rPr>
        <w:t>报名表二：</w:t>
      </w:r>
    </w:p>
    <w:p w14:paraId="478C69AC" w14:textId="77777777" w:rsidR="008C48FE" w:rsidRDefault="00881EB1">
      <w:pPr>
        <w:spacing w:line="520" w:lineRule="exact"/>
        <w:ind w:firstLineChars="0" w:firstLine="0"/>
        <w:jc w:val="center"/>
        <w:rPr>
          <w:rFonts w:eastAsia="黑体"/>
        </w:rPr>
      </w:pPr>
      <w:r>
        <w:rPr>
          <w:rFonts w:eastAsia="黑体"/>
        </w:rPr>
        <w:t>养殖场报名信息审核情况</w:t>
      </w:r>
    </w:p>
    <w:tbl>
      <w:tblPr>
        <w:tblpPr w:leftFromText="180" w:rightFromText="180" w:vertAnchor="text" w:tblpXSpec="center" w:tblpY="1"/>
        <w:tblOverlap w:val="never"/>
        <w:tblW w:w="10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3557"/>
        <w:gridCol w:w="283"/>
        <w:gridCol w:w="35"/>
        <w:gridCol w:w="1000"/>
        <w:gridCol w:w="637"/>
        <w:gridCol w:w="2613"/>
        <w:gridCol w:w="1170"/>
      </w:tblGrid>
      <w:tr w:rsidR="008C48FE" w14:paraId="4AA2A768" w14:textId="77777777">
        <w:trPr>
          <w:trHeight w:val="20"/>
          <w:tblHeader/>
        </w:trPr>
        <w:tc>
          <w:tcPr>
            <w:tcW w:w="1238" w:type="dxa"/>
            <w:vAlign w:val="center"/>
          </w:tcPr>
          <w:p w14:paraId="70BEB55C" w14:textId="77777777" w:rsidR="008C48FE" w:rsidRDefault="00881EB1">
            <w:pPr>
              <w:widowControl/>
              <w:snapToGrid w:val="0"/>
              <w:spacing w:line="240" w:lineRule="auto"/>
              <w:ind w:firstLineChars="0" w:firstLine="0"/>
              <w:jc w:val="left"/>
              <w:rPr>
                <w:rFonts w:eastAsia="宋体"/>
                <w:b/>
                <w:bCs/>
                <w:kern w:val="0"/>
                <w:sz w:val="20"/>
                <w:szCs w:val="20"/>
              </w:rPr>
            </w:pPr>
            <w:r>
              <w:rPr>
                <w:rFonts w:eastAsia="宋体"/>
                <w:b/>
                <w:bCs/>
                <w:kern w:val="0"/>
                <w:sz w:val="20"/>
                <w:szCs w:val="20"/>
              </w:rPr>
              <w:t>养殖场名称</w:t>
            </w:r>
          </w:p>
        </w:tc>
        <w:tc>
          <w:tcPr>
            <w:tcW w:w="9295" w:type="dxa"/>
            <w:gridSpan w:val="7"/>
            <w:vAlign w:val="center"/>
          </w:tcPr>
          <w:p w14:paraId="5F408E5E" w14:textId="77777777" w:rsidR="008C48FE" w:rsidRDefault="008C48FE">
            <w:pPr>
              <w:widowControl/>
              <w:snapToGrid w:val="0"/>
              <w:spacing w:line="240" w:lineRule="auto"/>
              <w:ind w:firstLineChars="0" w:firstLine="0"/>
              <w:rPr>
                <w:rFonts w:eastAsia="宋体"/>
                <w:b/>
                <w:bCs/>
                <w:kern w:val="0"/>
                <w:sz w:val="20"/>
                <w:szCs w:val="20"/>
              </w:rPr>
            </w:pPr>
          </w:p>
        </w:tc>
      </w:tr>
      <w:tr w:rsidR="008C48FE" w14:paraId="4E823BFA" w14:textId="77777777">
        <w:trPr>
          <w:trHeight w:val="20"/>
        </w:trPr>
        <w:tc>
          <w:tcPr>
            <w:tcW w:w="1238" w:type="dxa"/>
            <w:vAlign w:val="center"/>
          </w:tcPr>
          <w:p w14:paraId="5CFD12E7" w14:textId="77777777" w:rsidR="008C48FE" w:rsidRDefault="00881EB1">
            <w:pPr>
              <w:widowControl/>
              <w:snapToGrid w:val="0"/>
              <w:spacing w:line="240" w:lineRule="auto"/>
              <w:ind w:firstLineChars="0" w:firstLine="0"/>
              <w:jc w:val="left"/>
              <w:rPr>
                <w:rFonts w:eastAsia="宋体"/>
                <w:b/>
                <w:bCs/>
                <w:kern w:val="0"/>
                <w:sz w:val="20"/>
                <w:szCs w:val="20"/>
              </w:rPr>
            </w:pPr>
            <w:r>
              <w:rPr>
                <w:rFonts w:eastAsia="宋体"/>
                <w:b/>
                <w:bCs/>
                <w:kern w:val="0"/>
                <w:sz w:val="20"/>
                <w:szCs w:val="20"/>
              </w:rPr>
              <w:t>法人代表</w:t>
            </w:r>
          </w:p>
        </w:tc>
        <w:tc>
          <w:tcPr>
            <w:tcW w:w="9295" w:type="dxa"/>
            <w:gridSpan w:val="7"/>
            <w:vAlign w:val="center"/>
          </w:tcPr>
          <w:p w14:paraId="73CB04C0" w14:textId="77777777" w:rsidR="008C48FE" w:rsidRDefault="008C48FE">
            <w:pPr>
              <w:widowControl/>
              <w:snapToGrid w:val="0"/>
              <w:spacing w:line="240" w:lineRule="auto"/>
              <w:ind w:firstLineChars="0" w:firstLine="0"/>
              <w:jc w:val="left"/>
              <w:rPr>
                <w:rFonts w:eastAsia="宋体"/>
                <w:b/>
                <w:bCs/>
                <w:kern w:val="0"/>
                <w:sz w:val="20"/>
                <w:szCs w:val="20"/>
              </w:rPr>
            </w:pPr>
          </w:p>
        </w:tc>
      </w:tr>
      <w:tr w:rsidR="008C48FE" w14:paraId="700BE202" w14:textId="77777777">
        <w:trPr>
          <w:trHeight w:val="20"/>
        </w:trPr>
        <w:tc>
          <w:tcPr>
            <w:tcW w:w="1238" w:type="dxa"/>
            <w:vMerge w:val="restart"/>
            <w:vAlign w:val="center"/>
          </w:tcPr>
          <w:p w14:paraId="7543B3F8" w14:textId="77777777" w:rsidR="008C48FE" w:rsidRDefault="00881EB1">
            <w:pPr>
              <w:widowControl/>
              <w:snapToGrid w:val="0"/>
              <w:spacing w:line="240" w:lineRule="auto"/>
              <w:ind w:firstLineChars="0" w:firstLine="0"/>
              <w:jc w:val="center"/>
              <w:rPr>
                <w:rFonts w:eastAsia="宋体"/>
                <w:b/>
                <w:bCs/>
                <w:kern w:val="0"/>
                <w:sz w:val="20"/>
                <w:szCs w:val="20"/>
              </w:rPr>
            </w:pPr>
            <w:r>
              <w:rPr>
                <w:rFonts w:eastAsia="宋体"/>
                <w:b/>
                <w:bCs/>
                <w:kern w:val="0"/>
                <w:sz w:val="20"/>
                <w:szCs w:val="20"/>
              </w:rPr>
              <w:t>资质方面</w:t>
            </w:r>
          </w:p>
        </w:tc>
        <w:tc>
          <w:tcPr>
            <w:tcW w:w="8125" w:type="dxa"/>
            <w:gridSpan w:val="6"/>
            <w:vAlign w:val="center"/>
          </w:tcPr>
          <w:p w14:paraId="415C1C3E"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是否在市场监管部门正式登记注册</w:t>
            </w:r>
          </w:p>
        </w:tc>
        <w:tc>
          <w:tcPr>
            <w:tcW w:w="1170" w:type="dxa"/>
            <w:vAlign w:val="center"/>
          </w:tcPr>
          <w:p w14:paraId="05B446C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08D4B91F" w14:textId="77777777">
        <w:trPr>
          <w:trHeight w:val="20"/>
        </w:trPr>
        <w:tc>
          <w:tcPr>
            <w:tcW w:w="1238" w:type="dxa"/>
            <w:vMerge/>
            <w:vAlign w:val="center"/>
          </w:tcPr>
          <w:p w14:paraId="12EA5CE4" w14:textId="77777777" w:rsidR="008C48FE" w:rsidRDefault="008C48FE">
            <w:pPr>
              <w:widowControl/>
              <w:snapToGrid w:val="0"/>
              <w:spacing w:line="240" w:lineRule="auto"/>
              <w:ind w:firstLineChars="0" w:firstLine="0"/>
              <w:jc w:val="left"/>
              <w:rPr>
                <w:rFonts w:eastAsia="宋体"/>
                <w:kern w:val="0"/>
                <w:sz w:val="20"/>
                <w:szCs w:val="20"/>
              </w:rPr>
            </w:pPr>
          </w:p>
        </w:tc>
        <w:tc>
          <w:tcPr>
            <w:tcW w:w="3557" w:type="dxa"/>
            <w:vAlign w:val="center"/>
          </w:tcPr>
          <w:p w14:paraId="43FA5B8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注册时间达</w:t>
            </w:r>
            <w:r>
              <w:rPr>
                <w:rFonts w:eastAsia="宋体"/>
                <w:kern w:val="0"/>
                <w:sz w:val="20"/>
                <w:szCs w:val="20"/>
              </w:rPr>
              <w:t>5</w:t>
            </w:r>
            <w:r>
              <w:rPr>
                <w:rFonts w:eastAsia="宋体"/>
                <w:kern w:val="0"/>
                <w:sz w:val="20"/>
                <w:szCs w:val="20"/>
              </w:rPr>
              <w:t>年以上</w:t>
            </w:r>
          </w:p>
        </w:tc>
        <w:tc>
          <w:tcPr>
            <w:tcW w:w="1318" w:type="dxa"/>
            <w:gridSpan w:val="3"/>
            <w:vAlign w:val="center"/>
          </w:tcPr>
          <w:p w14:paraId="76968643"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c>
          <w:tcPr>
            <w:tcW w:w="3250" w:type="dxa"/>
            <w:gridSpan w:val="2"/>
            <w:vAlign w:val="center"/>
          </w:tcPr>
          <w:p w14:paraId="07A99CF9"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只有独立法人资格的内资养殖场</w:t>
            </w:r>
          </w:p>
        </w:tc>
        <w:tc>
          <w:tcPr>
            <w:tcW w:w="1170" w:type="dxa"/>
            <w:vAlign w:val="center"/>
          </w:tcPr>
          <w:p w14:paraId="10F7ADD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502007E3" w14:textId="77777777">
        <w:trPr>
          <w:trHeight w:val="20"/>
        </w:trPr>
        <w:tc>
          <w:tcPr>
            <w:tcW w:w="1238" w:type="dxa"/>
            <w:vMerge/>
            <w:vAlign w:val="center"/>
          </w:tcPr>
          <w:p w14:paraId="63CE8D96"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061A9D98"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具有统一社会信用代码</w:t>
            </w:r>
          </w:p>
        </w:tc>
        <w:tc>
          <w:tcPr>
            <w:tcW w:w="1170" w:type="dxa"/>
            <w:vAlign w:val="center"/>
          </w:tcPr>
          <w:p w14:paraId="461C8B7D"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54FFC710" w14:textId="77777777">
        <w:trPr>
          <w:trHeight w:val="20"/>
        </w:trPr>
        <w:tc>
          <w:tcPr>
            <w:tcW w:w="1238" w:type="dxa"/>
            <w:vMerge/>
            <w:vAlign w:val="center"/>
          </w:tcPr>
          <w:p w14:paraId="77DB6242" w14:textId="77777777" w:rsidR="008C48FE" w:rsidRDefault="008C48FE">
            <w:pPr>
              <w:widowControl/>
              <w:snapToGrid w:val="0"/>
              <w:spacing w:line="240" w:lineRule="auto"/>
              <w:ind w:firstLineChars="0" w:firstLine="0"/>
              <w:jc w:val="left"/>
              <w:rPr>
                <w:rFonts w:eastAsia="宋体"/>
                <w:kern w:val="0"/>
                <w:sz w:val="20"/>
                <w:szCs w:val="20"/>
              </w:rPr>
            </w:pPr>
          </w:p>
        </w:tc>
        <w:tc>
          <w:tcPr>
            <w:tcW w:w="3557" w:type="dxa"/>
            <w:vAlign w:val="center"/>
          </w:tcPr>
          <w:p w14:paraId="3655732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上一年度末员工总人数</w:t>
            </w:r>
          </w:p>
        </w:tc>
        <w:tc>
          <w:tcPr>
            <w:tcW w:w="5738" w:type="dxa"/>
            <w:gridSpan w:val="6"/>
            <w:vAlign w:val="center"/>
          </w:tcPr>
          <w:p w14:paraId="072FEF66"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员工总数</w:t>
            </w:r>
            <w:r>
              <w:rPr>
                <w:rFonts w:eastAsia="宋体"/>
                <w:kern w:val="0"/>
                <w:sz w:val="20"/>
                <w:szCs w:val="20"/>
              </w:rPr>
              <w:t xml:space="preserve">  </w:t>
            </w:r>
            <w:r>
              <w:rPr>
                <w:rFonts w:eastAsia="宋体"/>
                <w:kern w:val="0"/>
                <w:sz w:val="20"/>
                <w:szCs w:val="20"/>
              </w:rPr>
              <w:t>人，其中具有兽医技术人员</w:t>
            </w:r>
            <w:r>
              <w:rPr>
                <w:rFonts w:eastAsia="宋体"/>
                <w:kern w:val="0"/>
                <w:sz w:val="20"/>
                <w:szCs w:val="20"/>
              </w:rPr>
              <w:t xml:space="preserve">  </w:t>
            </w:r>
            <w:r>
              <w:rPr>
                <w:rFonts w:eastAsia="宋体"/>
                <w:kern w:val="0"/>
                <w:sz w:val="20"/>
                <w:szCs w:val="20"/>
              </w:rPr>
              <w:t>人。</w:t>
            </w:r>
          </w:p>
        </w:tc>
      </w:tr>
      <w:tr w:rsidR="008C48FE" w14:paraId="79AD6408" w14:textId="77777777">
        <w:trPr>
          <w:trHeight w:val="20"/>
        </w:trPr>
        <w:tc>
          <w:tcPr>
            <w:tcW w:w="1238" w:type="dxa"/>
            <w:vMerge/>
            <w:vAlign w:val="center"/>
          </w:tcPr>
          <w:p w14:paraId="738494B0"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40492903"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有兽医技术人员。有相对固定的执业兽医师指导用药</w:t>
            </w:r>
          </w:p>
        </w:tc>
        <w:tc>
          <w:tcPr>
            <w:tcW w:w="1170" w:type="dxa"/>
            <w:vAlign w:val="center"/>
          </w:tcPr>
          <w:p w14:paraId="51B72258"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1A5E7891" w14:textId="77777777">
        <w:trPr>
          <w:trHeight w:val="20"/>
        </w:trPr>
        <w:tc>
          <w:tcPr>
            <w:tcW w:w="1238" w:type="dxa"/>
            <w:vMerge/>
            <w:vAlign w:val="center"/>
          </w:tcPr>
          <w:p w14:paraId="0BE36D7D" w14:textId="77777777" w:rsidR="008C48FE" w:rsidRDefault="008C48FE">
            <w:pPr>
              <w:widowControl/>
              <w:snapToGrid w:val="0"/>
              <w:spacing w:line="240" w:lineRule="auto"/>
              <w:ind w:firstLineChars="0" w:firstLine="0"/>
              <w:jc w:val="left"/>
              <w:rPr>
                <w:rFonts w:eastAsia="宋体"/>
                <w:kern w:val="0"/>
                <w:sz w:val="20"/>
                <w:szCs w:val="20"/>
              </w:rPr>
            </w:pPr>
          </w:p>
        </w:tc>
        <w:tc>
          <w:tcPr>
            <w:tcW w:w="5512" w:type="dxa"/>
            <w:gridSpan w:val="5"/>
            <w:vAlign w:val="center"/>
          </w:tcPr>
          <w:p w14:paraId="2EEBFB26"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规模养殖品种</w:t>
            </w:r>
            <w:r>
              <w:rPr>
                <w:rFonts w:eastAsia="宋体"/>
                <w:kern w:val="0"/>
                <w:sz w:val="20"/>
                <w:szCs w:val="20"/>
              </w:rPr>
              <w:t>A.</w:t>
            </w:r>
            <w:r>
              <w:rPr>
                <w:rFonts w:eastAsia="宋体"/>
                <w:kern w:val="0"/>
                <w:sz w:val="20"/>
                <w:szCs w:val="20"/>
              </w:rPr>
              <w:t>蛋鸡；</w:t>
            </w:r>
            <w:r>
              <w:rPr>
                <w:rFonts w:eastAsia="宋体"/>
                <w:kern w:val="0"/>
                <w:sz w:val="20"/>
                <w:szCs w:val="20"/>
              </w:rPr>
              <w:t>B.</w:t>
            </w:r>
            <w:r>
              <w:rPr>
                <w:rFonts w:eastAsia="宋体"/>
                <w:kern w:val="0"/>
                <w:sz w:val="20"/>
                <w:szCs w:val="20"/>
              </w:rPr>
              <w:t>肉鸡；</w:t>
            </w:r>
            <w:r>
              <w:rPr>
                <w:rFonts w:eastAsia="宋体"/>
                <w:kern w:val="0"/>
                <w:sz w:val="20"/>
                <w:szCs w:val="20"/>
              </w:rPr>
              <w:t>C.</w:t>
            </w:r>
            <w:r>
              <w:rPr>
                <w:rFonts w:eastAsia="宋体"/>
                <w:kern w:val="0"/>
                <w:sz w:val="20"/>
                <w:szCs w:val="20"/>
              </w:rPr>
              <w:t>肉鸭；</w:t>
            </w:r>
            <w:r>
              <w:rPr>
                <w:rFonts w:eastAsia="宋体"/>
                <w:kern w:val="0"/>
                <w:sz w:val="20"/>
                <w:szCs w:val="20"/>
              </w:rPr>
              <w:t>D.</w:t>
            </w:r>
            <w:r>
              <w:rPr>
                <w:rFonts w:eastAsia="宋体"/>
                <w:kern w:val="0"/>
                <w:sz w:val="20"/>
                <w:szCs w:val="20"/>
              </w:rPr>
              <w:t>生猪；</w:t>
            </w:r>
            <w:r>
              <w:rPr>
                <w:rFonts w:eastAsia="宋体"/>
                <w:kern w:val="0"/>
                <w:sz w:val="20"/>
                <w:szCs w:val="20"/>
              </w:rPr>
              <w:t>E.</w:t>
            </w:r>
            <w:r>
              <w:rPr>
                <w:rFonts w:eastAsia="宋体"/>
                <w:kern w:val="0"/>
                <w:sz w:val="20"/>
                <w:szCs w:val="20"/>
              </w:rPr>
              <w:t>奶牛；</w:t>
            </w:r>
            <w:r>
              <w:rPr>
                <w:rFonts w:eastAsia="宋体"/>
                <w:kern w:val="0"/>
                <w:sz w:val="20"/>
                <w:szCs w:val="20"/>
              </w:rPr>
              <w:t>F.</w:t>
            </w:r>
            <w:r>
              <w:rPr>
                <w:rFonts w:eastAsia="宋体"/>
                <w:kern w:val="0"/>
                <w:sz w:val="20"/>
                <w:szCs w:val="20"/>
              </w:rPr>
              <w:t>肉牛；</w:t>
            </w:r>
            <w:r>
              <w:rPr>
                <w:rFonts w:eastAsia="宋体"/>
                <w:kern w:val="0"/>
                <w:sz w:val="20"/>
                <w:szCs w:val="20"/>
              </w:rPr>
              <w:t>G.</w:t>
            </w:r>
            <w:r>
              <w:rPr>
                <w:rFonts w:eastAsia="宋体"/>
                <w:kern w:val="0"/>
                <w:sz w:val="20"/>
                <w:szCs w:val="20"/>
              </w:rPr>
              <w:t>肉羊；</w:t>
            </w:r>
            <w:r>
              <w:rPr>
                <w:rFonts w:eastAsia="宋体"/>
                <w:kern w:val="0"/>
                <w:sz w:val="20"/>
                <w:szCs w:val="20"/>
              </w:rPr>
              <w:t>H.</w:t>
            </w:r>
            <w:r>
              <w:rPr>
                <w:rFonts w:eastAsia="宋体"/>
                <w:kern w:val="0"/>
                <w:sz w:val="20"/>
                <w:szCs w:val="20"/>
              </w:rPr>
              <w:t>肉兔；</w:t>
            </w:r>
            <w:r>
              <w:rPr>
                <w:rFonts w:eastAsia="宋体"/>
                <w:kern w:val="0"/>
                <w:sz w:val="20"/>
                <w:szCs w:val="20"/>
              </w:rPr>
              <w:t>L.</w:t>
            </w:r>
            <w:r>
              <w:rPr>
                <w:rFonts w:eastAsia="宋体"/>
                <w:kern w:val="0"/>
                <w:sz w:val="20"/>
                <w:szCs w:val="20"/>
              </w:rPr>
              <w:t>奶山羊。</w:t>
            </w:r>
          </w:p>
        </w:tc>
        <w:tc>
          <w:tcPr>
            <w:tcW w:w="2613" w:type="dxa"/>
            <w:vAlign w:val="center"/>
          </w:tcPr>
          <w:p w14:paraId="2E0EB720"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年存（出）</w:t>
            </w:r>
            <w:proofErr w:type="gramStart"/>
            <w:r>
              <w:rPr>
                <w:rFonts w:eastAsia="宋体"/>
                <w:kern w:val="0"/>
                <w:sz w:val="20"/>
                <w:szCs w:val="20"/>
              </w:rPr>
              <w:t>栏数量</w:t>
            </w:r>
            <w:proofErr w:type="gramEnd"/>
          </w:p>
        </w:tc>
        <w:tc>
          <w:tcPr>
            <w:tcW w:w="1170" w:type="dxa"/>
            <w:vAlign w:val="center"/>
          </w:tcPr>
          <w:p w14:paraId="059403B2"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w:t>
            </w:r>
            <w:r>
              <w:rPr>
                <w:rFonts w:eastAsia="宋体"/>
                <w:kern w:val="0"/>
                <w:sz w:val="20"/>
                <w:szCs w:val="20"/>
              </w:rPr>
              <w:t xml:space="preserve">    </w:t>
            </w:r>
            <w:r>
              <w:rPr>
                <w:rFonts w:eastAsia="宋体"/>
                <w:kern w:val="0"/>
                <w:sz w:val="20"/>
                <w:szCs w:val="20"/>
              </w:rPr>
              <w:t>）头或只</w:t>
            </w:r>
          </w:p>
        </w:tc>
      </w:tr>
      <w:tr w:rsidR="008C48FE" w14:paraId="7DD30B19" w14:textId="77777777">
        <w:trPr>
          <w:trHeight w:val="20"/>
        </w:trPr>
        <w:tc>
          <w:tcPr>
            <w:tcW w:w="1238" w:type="dxa"/>
            <w:vMerge/>
            <w:vAlign w:val="center"/>
          </w:tcPr>
          <w:p w14:paraId="35440F4B"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0F0B8811"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具备《动物防疫条件合格证》</w:t>
            </w:r>
          </w:p>
        </w:tc>
        <w:tc>
          <w:tcPr>
            <w:tcW w:w="1170" w:type="dxa"/>
            <w:vAlign w:val="center"/>
          </w:tcPr>
          <w:p w14:paraId="486FA328"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4149C717" w14:textId="77777777">
        <w:trPr>
          <w:trHeight w:val="20"/>
        </w:trPr>
        <w:tc>
          <w:tcPr>
            <w:tcW w:w="1238" w:type="dxa"/>
            <w:vMerge/>
            <w:vAlign w:val="center"/>
          </w:tcPr>
          <w:p w14:paraId="245DA88F" w14:textId="77777777" w:rsidR="008C48FE" w:rsidRDefault="008C48FE">
            <w:pPr>
              <w:widowControl/>
              <w:snapToGrid w:val="0"/>
              <w:spacing w:line="240" w:lineRule="auto"/>
              <w:ind w:firstLineChars="0" w:firstLine="0"/>
              <w:jc w:val="left"/>
              <w:rPr>
                <w:rFonts w:eastAsia="宋体"/>
                <w:kern w:val="0"/>
                <w:sz w:val="20"/>
                <w:szCs w:val="20"/>
              </w:rPr>
            </w:pPr>
          </w:p>
        </w:tc>
        <w:tc>
          <w:tcPr>
            <w:tcW w:w="3840" w:type="dxa"/>
            <w:gridSpan w:val="2"/>
            <w:vAlign w:val="center"/>
          </w:tcPr>
          <w:p w14:paraId="38182DC6"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三年内无重大质量安全事件发生</w:t>
            </w:r>
          </w:p>
        </w:tc>
        <w:tc>
          <w:tcPr>
            <w:tcW w:w="1035" w:type="dxa"/>
            <w:gridSpan w:val="2"/>
            <w:vAlign w:val="center"/>
          </w:tcPr>
          <w:p w14:paraId="12A0C4C6"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c>
          <w:tcPr>
            <w:tcW w:w="3250" w:type="dxa"/>
            <w:gridSpan w:val="2"/>
            <w:vAlign w:val="center"/>
          </w:tcPr>
          <w:p w14:paraId="3CA98A1D"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三年内无重大疫病发生</w:t>
            </w:r>
          </w:p>
        </w:tc>
        <w:tc>
          <w:tcPr>
            <w:tcW w:w="1170" w:type="dxa"/>
            <w:vAlign w:val="center"/>
          </w:tcPr>
          <w:p w14:paraId="4F245E7D"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3721DA40" w14:textId="77777777">
        <w:trPr>
          <w:trHeight w:val="20"/>
        </w:trPr>
        <w:tc>
          <w:tcPr>
            <w:tcW w:w="1238" w:type="dxa"/>
            <w:vMerge/>
            <w:vAlign w:val="center"/>
          </w:tcPr>
          <w:p w14:paraId="4667837D"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0C2C2CD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本养殖场符合《畜禽规模养殖污染防治条例》要求</w:t>
            </w:r>
          </w:p>
        </w:tc>
        <w:tc>
          <w:tcPr>
            <w:tcW w:w="1170" w:type="dxa"/>
            <w:vAlign w:val="center"/>
          </w:tcPr>
          <w:p w14:paraId="15C163E4"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15FD5BBC" w14:textId="77777777">
        <w:trPr>
          <w:trHeight w:val="20"/>
        </w:trPr>
        <w:tc>
          <w:tcPr>
            <w:tcW w:w="1238" w:type="dxa"/>
            <w:vMerge w:val="restart"/>
            <w:vAlign w:val="center"/>
          </w:tcPr>
          <w:p w14:paraId="28BE9A79" w14:textId="77777777" w:rsidR="008C48FE" w:rsidRDefault="00881EB1">
            <w:pPr>
              <w:widowControl/>
              <w:snapToGrid w:val="0"/>
              <w:spacing w:line="240" w:lineRule="auto"/>
              <w:ind w:firstLineChars="0" w:firstLine="0"/>
              <w:jc w:val="center"/>
              <w:rPr>
                <w:rFonts w:eastAsia="宋体"/>
                <w:b/>
                <w:bCs/>
                <w:kern w:val="0"/>
                <w:sz w:val="20"/>
                <w:szCs w:val="20"/>
              </w:rPr>
            </w:pPr>
            <w:r>
              <w:rPr>
                <w:rFonts w:eastAsia="宋体"/>
                <w:b/>
                <w:bCs/>
                <w:kern w:val="0"/>
                <w:sz w:val="20"/>
                <w:szCs w:val="20"/>
              </w:rPr>
              <w:t>设施设备</w:t>
            </w:r>
          </w:p>
        </w:tc>
        <w:tc>
          <w:tcPr>
            <w:tcW w:w="8125" w:type="dxa"/>
            <w:gridSpan w:val="6"/>
            <w:vAlign w:val="center"/>
          </w:tcPr>
          <w:p w14:paraId="3338E9E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饲料、兽药等不同类型的投入品是否分类分开储藏</w:t>
            </w:r>
          </w:p>
        </w:tc>
        <w:tc>
          <w:tcPr>
            <w:tcW w:w="1170" w:type="dxa"/>
            <w:vAlign w:val="center"/>
          </w:tcPr>
          <w:p w14:paraId="29720382"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085CF924" w14:textId="77777777">
        <w:trPr>
          <w:trHeight w:val="20"/>
        </w:trPr>
        <w:tc>
          <w:tcPr>
            <w:tcW w:w="1238" w:type="dxa"/>
            <w:vMerge/>
            <w:vAlign w:val="center"/>
          </w:tcPr>
          <w:p w14:paraId="33B4F60B"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404FC70F"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饲料、兽药等不同类型的投入品储藏设施设备是否完善</w:t>
            </w:r>
          </w:p>
        </w:tc>
        <w:tc>
          <w:tcPr>
            <w:tcW w:w="1170" w:type="dxa"/>
            <w:vAlign w:val="center"/>
          </w:tcPr>
          <w:p w14:paraId="4F9453B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776A430F" w14:textId="77777777">
        <w:trPr>
          <w:trHeight w:val="20"/>
        </w:trPr>
        <w:tc>
          <w:tcPr>
            <w:tcW w:w="1238" w:type="dxa"/>
            <w:vMerge/>
            <w:vAlign w:val="center"/>
          </w:tcPr>
          <w:p w14:paraId="71CE8323"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1A89C43D"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饲料、兽药等不同类型的投入品储藏标识是否清晰</w:t>
            </w:r>
          </w:p>
        </w:tc>
        <w:tc>
          <w:tcPr>
            <w:tcW w:w="1170" w:type="dxa"/>
            <w:vAlign w:val="center"/>
          </w:tcPr>
          <w:p w14:paraId="323A08A4"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1AF84CB0" w14:textId="77777777">
        <w:trPr>
          <w:trHeight w:val="20"/>
        </w:trPr>
        <w:tc>
          <w:tcPr>
            <w:tcW w:w="1238" w:type="dxa"/>
            <w:vMerge/>
            <w:vAlign w:val="center"/>
          </w:tcPr>
          <w:p w14:paraId="429B7B3A" w14:textId="77777777" w:rsidR="008C48FE" w:rsidRDefault="008C48FE">
            <w:pPr>
              <w:widowControl/>
              <w:snapToGrid w:val="0"/>
              <w:spacing w:line="240" w:lineRule="auto"/>
              <w:ind w:firstLineChars="0" w:firstLine="0"/>
              <w:jc w:val="left"/>
              <w:rPr>
                <w:rFonts w:eastAsia="宋体"/>
                <w:kern w:val="0"/>
                <w:sz w:val="20"/>
                <w:szCs w:val="20"/>
              </w:rPr>
            </w:pPr>
          </w:p>
        </w:tc>
        <w:tc>
          <w:tcPr>
            <w:tcW w:w="3557" w:type="dxa"/>
            <w:vAlign w:val="center"/>
          </w:tcPr>
          <w:p w14:paraId="61D345BF"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场区入口是否有车辆、人员消毒池</w:t>
            </w:r>
          </w:p>
        </w:tc>
        <w:tc>
          <w:tcPr>
            <w:tcW w:w="1318" w:type="dxa"/>
            <w:gridSpan w:val="3"/>
            <w:vAlign w:val="center"/>
          </w:tcPr>
          <w:p w14:paraId="01279CE3"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c>
          <w:tcPr>
            <w:tcW w:w="3250" w:type="dxa"/>
            <w:gridSpan w:val="2"/>
            <w:vAlign w:val="center"/>
          </w:tcPr>
          <w:p w14:paraId="67BA648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生产区入口是否有更衣消毒室</w:t>
            </w:r>
          </w:p>
        </w:tc>
        <w:tc>
          <w:tcPr>
            <w:tcW w:w="1170" w:type="dxa"/>
            <w:vAlign w:val="center"/>
          </w:tcPr>
          <w:p w14:paraId="74AFE530"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0BCEF3F5" w14:textId="77777777">
        <w:trPr>
          <w:trHeight w:val="20"/>
        </w:trPr>
        <w:tc>
          <w:tcPr>
            <w:tcW w:w="1238" w:type="dxa"/>
            <w:vMerge/>
            <w:vAlign w:val="center"/>
          </w:tcPr>
          <w:p w14:paraId="42A2C54B"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vAlign w:val="center"/>
          </w:tcPr>
          <w:p w14:paraId="7977A16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具有一定功能的兽医室</w:t>
            </w:r>
          </w:p>
        </w:tc>
        <w:tc>
          <w:tcPr>
            <w:tcW w:w="1170" w:type="dxa"/>
            <w:vAlign w:val="center"/>
          </w:tcPr>
          <w:p w14:paraId="7D78512C"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0784CE30" w14:textId="77777777">
        <w:trPr>
          <w:trHeight w:val="20"/>
        </w:trPr>
        <w:tc>
          <w:tcPr>
            <w:tcW w:w="1238" w:type="dxa"/>
            <w:vMerge w:val="restart"/>
            <w:vAlign w:val="center"/>
          </w:tcPr>
          <w:p w14:paraId="1D71B1EF" w14:textId="77777777" w:rsidR="008C48FE" w:rsidRDefault="00881EB1">
            <w:pPr>
              <w:widowControl/>
              <w:snapToGrid w:val="0"/>
              <w:spacing w:line="240" w:lineRule="auto"/>
              <w:ind w:firstLineChars="0" w:firstLine="0"/>
              <w:jc w:val="center"/>
              <w:rPr>
                <w:rFonts w:eastAsia="宋体"/>
                <w:b/>
                <w:bCs/>
                <w:kern w:val="0"/>
                <w:sz w:val="20"/>
                <w:szCs w:val="20"/>
              </w:rPr>
            </w:pPr>
            <w:r>
              <w:rPr>
                <w:rFonts w:eastAsia="宋体"/>
                <w:b/>
                <w:bCs/>
                <w:kern w:val="0"/>
                <w:sz w:val="20"/>
                <w:szCs w:val="20"/>
              </w:rPr>
              <w:t>环保要求</w:t>
            </w:r>
          </w:p>
        </w:tc>
        <w:tc>
          <w:tcPr>
            <w:tcW w:w="3557" w:type="dxa"/>
            <w:vAlign w:val="center"/>
          </w:tcPr>
          <w:p w14:paraId="2DC3CC95"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养殖场清粪方式</w:t>
            </w:r>
          </w:p>
        </w:tc>
        <w:tc>
          <w:tcPr>
            <w:tcW w:w="1318" w:type="dxa"/>
            <w:gridSpan w:val="3"/>
            <w:vAlign w:val="center"/>
          </w:tcPr>
          <w:p w14:paraId="4B8C30CB"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机械</w:t>
            </w:r>
          </w:p>
          <w:p w14:paraId="5C38AC38"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B</w:t>
            </w:r>
            <w:r>
              <w:rPr>
                <w:rFonts w:eastAsia="宋体"/>
                <w:kern w:val="0"/>
                <w:sz w:val="20"/>
                <w:szCs w:val="20"/>
              </w:rPr>
              <w:t>人工</w:t>
            </w:r>
          </w:p>
        </w:tc>
        <w:tc>
          <w:tcPr>
            <w:tcW w:w="3250" w:type="dxa"/>
            <w:gridSpan w:val="2"/>
            <w:vAlign w:val="center"/>
          </w:tcPr>
          <w:p w14:paraId="0533BD55"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是否有固定、足够容量与处理方式配套粪污贮存设施</w:t>
            </w:r>
          </w:p>
        </w:tc>
        <w:tc>
          <w:tcPr>
            <w:tcW w:w="1170" w:type="dxa"/>
            <w:vAlign w:val="center"/>
          </w:tcPr>
          <w:p w14:paraId="2CF32951"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14F8ED53" w14:textId="77777777">
        <w:trPr>
          <w:trHeight w:val="20"/>
        </w:trPr>
        <w:tc>
          <w:tcPr>
            <w:tcW w:w="1238" w:type="dxa"/>
            <w:vMerge/>
            <w:vAlign w:val="center"/>
          </w:tcPr>
          <w:p w14:paraId="0CE6BF0A" w14:textId="77777777" w:rsidR="008C48FE" w:rsidRDefault="008C48FE">
            <w:pPr>
              <w:widowControl/>
              <w:snapToGrid w:val="0"/>
              <w:spacing w:line="240" w:lineRule="auto"/>
              <w:ind w:firstLineChars="0" w:firstLine="0"/>
              <w:jc w:val="left"/>
              <w:rPr>
                <w:rFonts w:eastAsia="宋体"/>
                <w:b/>
                <w:bCs/>
                <w:kern w:val="0"/>
                <w:sz w:val="20"/>
                <w:szCs w:val="20"/>
              </w:rPr>
            </w:pPr>
          </w:p>
        </w:tc>
        <w:tc>
          <w:tcPr>
            <w:tcW w:w="8125" w:type="dxa"/>
            <w:gridSpan w:val="6"/>
            <w:vAlign w:val="center"/>
          </w:tcPr>
          <w:p w14:paraId="0B3B8D92"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粪便、污水等处理正常运行，能够达到国家、行业或地方标准规定的无害化或排放要求的</w:t>
            </w:r>
          </w:p>
        </w:tc>
        <w:tc>
          <w:tcPr>
            <w:tcW w:w="1170" w:type="dxa"/>
            <w:vAlign w:val="center"/>
          </w:tcPr>
          <w:p w14:paraId="06B2D09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2BE9DF60" w14:textId="77777777">
        <w:trPr>
          <w:trHeight w:val="20"/>
        </w:trPr>
        <w:tc>
          <w:tcPr>
            <w:tcW w:w="1238" w:type="dxa"/>
            <w:vMerge/>
            <w:vAlign w:val="center"/>
          </w:tcPr>
          <w:p w14:paraId="2CB55308" w14:textId="77777777" w:rsidR="008C48FE" w:rsidRDefault="008C48FE">
            <w:pPr>
              <w:widowControl/>
              <w:snapToGrid w:val="0"/>
              <w:spacing w:line="240" w:lineRule="auto"/>
              <w:ind w:firstLineChars="0" w:firstLine="0"/>
              <w:jc w:val="left"/>
              <w:rPr>
                <w:rFonts w:eastAsia="宋体"/>
                <w:b/>
                <w:bCs/>
                <w:kern w:val="0"/>
                <w:sz w:val="20"/>
                <w:szCs w:val="20"/>
              </w:rPr>
            </w:pPr>
          </w:p>
        </w:tc>
        <w:tc>
          <w:tcPr>
            <w:tcW w:w="8125" w:type="dxa"/>
            <w:gridSpan w:val="6"/>
            <w:vAlign w:val="center"/>
          </w:tcPr>
          <w:p w14:paraId="433F377E"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对污水、粪便处理设施运行及效果进行定期监测且有监测记录</w:t>
            </w:r>
          </w:p>
        </w:tc>
        <w:tc>
          <w:tcPr>
            <w:tcW w:w="1170" w:type="dxa"/>
            <w:vAlign w:val="center"/>
          </w:tcPr>
          <w:p w14:paraId="6B40B19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23AC063C" w14:textId="77777777">
        <w:trPr>
          <w:trHeight w:val="20"/>
        </w:trPr>
        <w:tc>
          <w:tcPr>
            <w:tcW w:w="1238" w:type="dxa"/>
            <w:vMerge w:val="restart"/>
            <w:vAlign w:val="center"/>
          </w:tcPr>
          <w:p w14:paraId="462B208B" w14:textId="77777777" w:rsidR="008C48FE" w:rsidRDefault="00881EB1">
            <w:pPr>
              <w:widowControl/>
              <w:snapToGrid w:val="0"/>
              <w:spacing w:line="240" w:lineRule="auto"/>
              <w:ind w:firstLineChars="0" w:firstLine="0"/>
              <w:jc w:val="center"/>
              <w:rPr>
                <w:rFonts w:eastAsia="宋体"/>
                <w:b/>
                <w:bCs/>
                <w:kern w:val="0"/>
                <w:sz w:val="20"/>
                <w:szCs w:val="20"/>
              </w:rPr>
            </w:pPr>
            <w:r>
              <w:rPr>
                <w:rFonts w:eastAsia="宋体"/>
                <w:b/>
                <w:bCs/>
                <w:kern w:val="0"/>
                <w:sz w:val="20"/>
                <w:szCs w:val="20"/>
              </w:rPr>
              <w:t>管理制度与记录</w:t>
            </w:r>
          </w:p>
        </w:tc>
        <w:tc>
          <w:tcPr>
            <w:tcW w:w="3557" w:type="dxa"/>
            <w:noWrap/>
            <w:vAlign w:val="center"/>
          </w:tcPr>
          <w:p w14:paraId="7F8C56F3"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具有完善的管理制度，并认真执行</w:t>
            </w:r>
          </w:p>
        </w:tc>
        <w:tc>
          <w:tcPr>
            <w:tcW w:w="1318" w:type="dxa"/>
            <w:gridSpan w:val="3"/>
            <w:noWrap/>
            <w:vAlign w:val="center"/>
          </w:tcPr>
          <w:p w14:paraId="45F09C0B"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c>
          <w:tcPr>
            <w:tcW w:w="3250" w:type="dxa"/>
            <w:gridSpan w:val="2"/>
            <w:noWrap/>
            <w:vAlign w:val="center"/>
          </w:tcPr>
          <w:p w14:paraId="3A9F1DE6"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具有县级以上兽医行政主管部门备案登记证明</w:t>
            </w:r>
          </w:p>
        </w:tc>
        <w:tc>
          <w:tcPr>
            <w:tcW w:w="1170" w:type="dxa"/>
            <w:noWrap/>
            <w:vAlign w:val="center"/>
          </w:tcPr>
          <w:p w14:paraId="054ADA79"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1A16936B" w14:textId="77777777">
        <w:trPr>
          <w:trHeight w:val="20"/>
        </w:trPr>
        <w:tc>
          <w:tcPr>
            <w:tcW w:w="1238" w:type="dxa"/>
            <w:vMerge/>
            <w:vAlign w:val="center"/>
          </w:tcPr>
          <w:p w14:paraId="19780111"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noWrap/>
            <w:vAlign w:val="center"/>
          </w:tcPr>
          <w:p w14:paraId="2BCDB7C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按照农业部《畜禽标识和养殖档案管理办法》要求，建立养殖档案</w:t>
            </w:r>
          </w:p>
        </w:tc>
        <w:tc>
          <w:tcPr>
            <w:tcW w:w="1170" w:type="dxa"/>
            <w:noWrap/>
            <w:vAlign w:val="center"/>
          </w:tcPr>
          <w:p w14:paraId="0E10158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044C9C58" w14:textId="77777777">
        <w:trPr>
          <w:trHeight w:val="20"/>
        </w:trPr>
        <w:tc>
          <w:tcPr>
            <w:tcW w:w="1238" w:type="dxa"/>
            <w:vMerge/>
            <w:vAlign w:val="center"/>
          </w:tcPr>
          <w:p w14:paraId="6F222C43" w14:textId="77777777" w:rsidR="008C48FE" w:rsidRDefault="008C48FE">
            <w:pPr>
              <w:widowControl/>
              <w:snapToGrid w:val="0"/>
              <w:spacing w:line="240" w:lineRule="auto"/>
              <w:ind w:firstLineChars="0" w:firstLine="0"/>
              <w:jc w:val="left"/>
              <w:rPr>
                <w:rFonts w:eastAsia="宋体"/>
                <w:kern w:val="0"/>
                <w:sz w:val="20"/>
                <w:szCs w:val="20"/>
              </w:rPr>
            </w:pPr>
          </w:p>
        </w:tc>
        <w:tc>
          <w:tcPr>
            <w:tcW w:w="5512" w:type="dxa"/>
            <w:gridSpan w:val="5"/>
            <w:noWrap/>
            <w:vAlign w:val="center"/>
          </w:tcPr>
          <w:p w14:paraId="0D08EF9E"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是否有生产、消毒、免疫、抗体监测、解剖、无害化处理、预防和治疗用药方案的记录。</w:t>
            </w:r>
            <w:r>
              <w:rPr>
                <w:rFonts w:eastAsia="宋体"/>
                <w:kern w:val="0"/>
                <w:sz w:val="20"/>
                <w:szCs w:val="20"/>
              </w:rPr>
              <w:t>(</w:t>
            </w:r>
            <w:r>
              <w:rPr>
                <w:rFonts w:eastAsia="宋体"/>
                <w:kern w:val="0"/>
                <w:sz w:val="20"/>
                <w:szCs w:val="20"/>
              </w:rPr>
              <w:t>在右栏中填写有记录项</w:t>
            </w:r>
            <w:r>
              <w:rPr>
                <w:rFonts w:eastAsia="宋体"/>
                <w:kern w:val="0"/>
                <w:sz w:val="20"/>
                <w:szCs w:val="20"/>
              </w:rPr>
              <w:t>)</w:t>
            </w:r>
          </w:p>
        </w:tc>
        <w:tc>
          <w:tcPr>
            <w:tcW w:w="3783" w:type="dxa"/>
            <w:gridSpan w:val="2"/>
            <w:noWrap/>
          </w:tcPr>
          <w:p w14:paraId="2ADD3BD1" w14:textId="77777777" w:rsidR="008C48FE" w:rsidRDefault="00881EB1">
            <w:pPr>
              <w:widowControl/>
              <w:snapToGrid w:val="0"/>
              <w:spacing w:line="240" w:lineRule="auto"/>
              <w:ind w:firstLineChars="0" w:firstLine="0"/>
              <w:rPr>
                <w:rFonts w:eastAsia="宋体"/>
                <w:kern w:val="0"/>
                <w:sz w:val="20"/>
                <w:szCs w:val="20"/>
              </w:rPr>
            </w:pPr>
            <w:r>
              <w:rPr>
                <w:rFonts w:eastAsia="宋体"/>
                <w:kern w:val="0"/>
                <w:sz w:val="20"/>
                <w:szCs w:val="20"/>
              </w:rPr>
              <w:t>填写有记录项为</w:t>
            </w:r>
            <w:r>
              <w:rPr>
                <w:rFonts w:eastAsia="宋体"/>
                <w:kern w:val="0"/>
                <w:sz w:val="20"/>
                <w:szCs w:val="20"/>
              </w:rPr>
              <w:t>:</w:t>
            </w:r>
          </w:p>
        </w:tc>
      </w:tr>
      <w:tr w:rsidR="008C48FE" w14:paraId="059528A2" w14:textId="77777777">
        <w:trPr>
          <w:trHeight w:val="20"/>
        </w:trPr>
        <w:tc>
          <w:tcPr>
            <w:tcW w:w="1238" w:type="dxa"/>
            <w:vMerge/>
            <w:vAlign w:val="center"/>
          </w:tcPr>
          <w:p w14:paraId="0A16802A" w14:textId="77777777" w:rsidR="008C48FE" w:rsidRDefault="008C48FE">
            <w:pPr>
              <w:widowControl/>
              <w:snapToGrid w:val="0"/>
              <w:spacing w:line="240" w:lineRule="auto"/>
              <w:ind w:firstLineChars="0" w:firstLine="0"/>
              <w:jc w:val="left"/>
              <w:rPr>
                <w:rFonts w:eastAsia="宋体"/>
                <w:kern w:val="0"/>
                <w:sz w:val="20"/>
                <w:szCs w:val="20"/>
              </w:rPr>
            </w:pPr>
          </w:p>
        </w:tc>
        <w:tc>
          <w:tcPr>
            <w:tcW w:w="3875" w:type="dxa"/>
            <w:gridSpan w:val="3"/>
            <w:noWrap/>
            <w:vAlign w:val="center"/>
          </w:tcPr>
          <w:p w14:paraId="1C3F7479"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所用的饲料及饲料添加剂应符合《饲料及饲料添加剂管理条例》</w:t>
            </w:r>
          </w:p>
        </w:tc>
        <w:tc>
          <w:tcPr>
            <w:tcW w:w="1637" w:type="dxa"/>
            <w:gridSpan w:val="2"/>
            <w:vAlign w:val="center"/>
          </w:tcPr>
          <w:p w14:paraId="4963F5B0"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c>
          <w:tcPr>
            <w:tcW w:w="2613" w:type="dxa"/>
            <w:noWrap/>
            <w:vAlign w:val="center"/>
          </w:tcPr>
          <w:p w14:paraId="1AD52F77"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具有饲料使用的连续记录</w:t>
            </w:r>
          </w:p>
        </w:tc>
        <w:tc>
          <w:tcPr>
            <w:tcW w:w="1170" w:type="dxa"/>
            <w:noWrap/>
            <w:vAlign w:val="center"/>
          </w:tcPr>
          <w:p w14:paraId="7F8AA97D"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1525BEC4" w14:textId="77777777">
        <w:trPr>
          <w:trHeight w:val="20"/>
        </w:trPr>
        <w:tc>
          <w:tcPr>
            <w:tcW w:w="1238" w:type="dxa"/>
            <w:vMerge/>
            <w:vAlign w:val="center"/>
          </w:tcPr>
          <w:p w14:paraId="46448B05"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noWrap/>
            <w:vAlign w:val="center"/>
          </w:tcPr>
          <w:p w14:paraId="4E96132F"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无论是自配或外购饲料须提供不同饲养阶段所用饲料的营养成分表；促生长剂等相关品种的名称和使用量的记录</w:t>
            </w:r>
          </w:p>
        </w:tc>
        <w:tc>
          <w:tcPr>
            <w:tcW w:w="1170" w:type="dxa"/>
            <w:noWrap/>
            <w:vAlign w:val="center"/>
          </w:tcPr>
          <w:p w14:paraId="6E6AE024" w14:textId="77777777" w:rsidR="008C48FE" w:rsidRDefault="00881EB1">
            <w:pPr>
              <w:widowControl/>
              <w:snapToGrid w:val="0"/>
              <w:spacing w:line="240" w:lineRule="auto"/>
              <w:ind w:firstLineChars="0" w:firstLine="0"/>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62E12573" w14:textId="77777777">
        <w:trPr>
          <w:trHeight w:val="20"/>
        </w:trPr>
        <w:tc>
          <w:tcPr>
            <w:tcW w:w="1238" w:type="dxa"/>
            <w:vMerge/>
            <w:vAlign w:val="center"/>
          </w:tcPr>
          <w:p w14:paraId="64141814" w14:textId="77777777" w:rsidR="008C48FE" w:rsidRDefault="008C48FE">
            <w:pPr>
              <w:widowControl/>
              <w:snapToGrid w:val="0"/>
              <w:spacing w:line="240" w:lineRule="auto"/>
              <w:ind w:firstLineChars="0" w:firstLine="0"/>
              <w:jc w:val="left"/>
              <w:rPr>
                <w:rFonts w:eastAsia="宋体"/>
                <w:kern w:val="0"/>
                <w:sz w:val="20"/>
                <w:szCs w:val="20"/>
              </w:rPr>
            </w:pPr>
          </w:p>
        </w:tc>
        <w:tc>
          <w:tcPr>
            <w:tcW w:w="8125" w:type="dxa"/>
            <w:gridSpan w:val="6"/>
            <w:noWrap/>
            <w:vAlign w:val="center"/>
          </w:tcPr>
          <w:p w14:paraId="71EC9DE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所用兽药应符合《兽药管理条例》等，具有完整的兽药使用记录</w:t>
            </w:r>
          </w:p>
        </w:tc>
        <w:tc>
          <w:tcPr>
            <w:tcW w:w="1170" w:type="dxa"/>
            <w:vAlign w:val="center"/>
          </w:tcPr>
          <w:p w14:paraId="1D73145E"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A</w:t>
            </w:r>
            <w:r>
              <w:rPr>
                <w:rFonts w:eastAsia="宋体"/>
                <w:kern w:val="0"/>
                <w:sz w:val="20"/>
                <w:szCs w:val="20"/>
              </w:rPr>
              <w:t>是</w:t>
            </w:r>
            <w:r>
              <w:rPr>
                <w:rFonts w:eastAsia="宋体"/>
                <w:kern w:val="0"/>
                <w:sz w:val="20"/>
                <w:szCs w:val="20"/>
              </w:rPr>
              <w:t>B</w:t>
            </w:r>
            <w:r>
              <w:rPr>
                <w:rFonts w:eastAsia="宋体"/>
                <w:kern w:val="0"/>
                <w:sz w:val="20"/>
                <w:szCs w:val="20"/>
              </w:rPr>
              <w:t>否</w:t>
            </w:r>
          </w:p>
        </w:tc>
      </w:tr>
      <w:tr w:rsidR="008C48FE" w14:paraId="301D6CD0" w14:textId="77777777">
        <w:trPr>
          <w:trHeight w:val="312"/>
        </w:trPr>
        <w:tc>
          <w:tcPr>
            <w:tcW w:w="4795" w:type="dxa"/>
            <w:gridSpan w:val="2"/>
            <w:vMerge w:val="restart"/>
            <w:noWrap/>
          </w:tcPr>
          <w:p w14:paraId="72669BAB"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市州农业农村主管部门审查意见：</w:t>
            </w:r>
          </w:p>
        </w:tc>
        <w:tc>
          <w:tcPr>
            <w:tcW w:w="5738" w:type="dxa"/>
            <w:gridSpan w:val="6"/>
            <w:vMerge w:val="restart"/>
            <w:vAlign w:val="center"/>
          </w:tcPr>
          <w:p w14:paraId="656EE8BA" w14:textId="77777777" w:rsidR="008C48FE" w:rsidRDefault="00881EB1">
            <w:pPr>
              <w:widowControl/>
              <w:snapToGrid w:val="0"/>
              <w:spacing w:line="240" w:lineRule="auto"/>
              <w:ind w:firstLineChars="0" w:firstLine="0"/>
              <w:jc w:val="left"/>
              <w:rPr>
                <w:rFonts w:eastAsia="宋体"/>
                <w:kern w:val="0"/>
                <w:sz w:val="20"/>
                <w:szCs w:val="20"/>
              </w:rPr>
            </w:pPr>
            <w:r>
              <w:rPr>
                <w:rFonts w:eastAsia="宋体"/>
                <w:kern w:val="0"/>
                <w:sz w:val="20"/>
                <w:szCs w:val="20"/>
              </w:rPr>
              <w:t>负责人（签字）：</w:t>
            </w:r>
          </w:p>
          <w:p w14:paraId="6AE32047" w14:textId="77777777" w:rsidR="008C48FE" w:rsidRDefault="008C48FE">
            <w:pPr>
              <w:widowControl/>
              <w:snapToGrid w:val="0"/>
              <w:spacing w:line="240" w:lineRule="auto"/>
              <w:ind w:firstLineChars="0" w:firstLine="0"/>
              <w:jc w:val="left"/>
              <w:rPr>
                <w:rFonts w:eastAsia="宋体"/>
                <w:kern w:val="0"/>
                <w:sz w:val="20"/>
                <w:szCs w:val="20"/>
              </w:rPr>
            </w:pPr>
          </w:p>
          <w:p w14:paraId="265A3589" w14:textId="77777777" w:rsidR="008C48FE" w:rsidRDefault="008C48FE">
            <w:pPr>
              <w:widowControl/>
              <w:snapToGrid w:val="0"/>
              <w:spacing w:line="240" w:lineRule="auto"/>
              <w:ind w:firstLineChars="0" w:firstLine="0"/>
              <w:jc w:val="left"/>
              <w:rPr>
                <w:rFonts w:eastAsia="宋体"/>
                <w:kern w:val="0"/>
                <w:sz w:val="20"/>
                <w:szCs w:val="20"/>
              </w:rPr>
            </w:pPr>
          </w:p>
          <w:p w14:paraId="6DC4986A" w14:textId="77777777" w:rsidR="008C48FE" w:rsidRDefault="008C48FE">
            <w:pPr>
              <w:widowControl/>
              <w:snapToGrid w:val="0"/>
              <w:spacing w:line="240" w:lineRule="auto"/>
              <w:ind w:firstLineChars="0" w:firstLine="0"/>
              <w:jc w:val="left"/>
              <w:rPr>
                <w:rFonts w:eastAsia="宋体"/>
                <w:kern w:val="0"/>
                <w:sz w:val="20"/>
                <w:szCs w:val="20"/>
              </w:rPr>
            </w:pPr>
          </w:p>
          <w:p w14:paraId="2A181DEF" w14:textId="77777777" w:rsidR="008C48FE" w:rsidRDefault="00881EB1">
            <w:pPr>
              <w:widowControl/>
              <w:snapToGrid w:val="0"/>
              <w:spacing w:line="240" w:lineRule="auto"/>
              <w:ind w:firstLineChars="0" w:firstLine="0"/>
              <w:jc w:val="left"/>
              <w:rPr>
                <w:sz w:val="20"/>
                <w:szCs w:val="20"/>
              </w:rPr>
            </w:pPr>
            <w:r>
              <w:rPr>
                <w:rFonts w:eastAsia="宋体"/>
                <w:kern w:val="0"/>
                <w:sz w:val="20"/>
                <w:szCs w:val="20"/>
              </w:rPr>
              <w:t>单位（盖章）：</w:t>
            </w:r>
          </w:p>
          <w:p w14:paraId="7A412460" w14:textId="77777777" w:rsidR="008C48FE" w:rsidRDefault="00881EB1">
            <w:pPr>
              <w:snapToGrid w:val="0"/>
              <w:spacing w:line="240" w:lineRule="auto"/>
              <w:ind w:firstLineChars="0" w:firstLine="0"/>
              <w:jc w:val="right"/>
              <w:rPr>
                <w:rFonts w:eastAsia="宋体"/>
                <w:kern w:val="0"/>
                <w:sz w:val="20"/>
                <w:szCs w:val="20"/>
              </w:rPr>
            </w:pPr>
            <w:r>
              <w:rPr>
                <w:rFonts w:eastAsia="宋体"/>
                <w:kern w:val="0"/>
                <w:sz w:val="20"/>
                <w:szCs w:val="20"/>
              </w:rPr>
              <w:t>年</w:t>
            </w:r>
            <w:r>
              <w:rPr>
                <w:rFonts w:eastAsia="宋体"/>
                <w:kern w:val="0"/>
                <w:sz w:val="20"/>
                <w:szCs w:val="20"/>
              </w:rPr>
              <w:t xml:space="preserve">   </w:t>
            </w:r>
            <w:r>
              <w:rPr>
                <w:rFonts w:eastAsia="宋体"/>
                <w:kern w:val="0"/>
                <w:sz w:val="20"/>
                <w:szCs w:val="20"/>
              </w:rPr>
              <w:t>月</w:t>
            </w:r>
            <w:r>
              <w:rPr>
                <w:rFonts w:eastAsia="宋体"/>
                <w:kern w:val="0"/>
                <w:sz w:val="20"/>
                <w:szCs w:val="20"/>
              </w:rPr>
              <w:t xml:space="preserve">   </w:t>
            </w:r>
            <w:r>
              <w:rPr>
                <w:rFonts w:eastAsia="宋体"/>
                <w:kern w:val="0"/>
                <w:sz w:val="20"/>
                <w:szCs w:val="20"/>
              </w:rPr>
              <w:t>日</w:t>
            </w:r>
          </w:p>
        </w:tc>
      </w:tr>
      <w:tr w:rsidR="008C48FE" w14:paraId="79FA1724" w14:textId="77777777">
        <w:trPr>
          <w:trHeight w:val="312"/>
        </w:trPr>
        <w:tc>
          <w:tcPr>
            <w:tcW w:w="4795" w:type="dxa"/>
            <w:gridSpan w:val="2"/>
            <w:vMerge/>
            <w:vAlign w:val="center"/>
          </w:tcPr>
          <w:p w14:paraId="73E43DCD" w14:textId="77777777" w:rsidR="008C48FE" w:rsidRDefault="008C48FE">
            <w:pPr>
              <w:widowControl/>
              <w:snapToGrid w:val="0"/>
              <w:spacing w:line="240" w:lineRule="auto"/>
              <w:ind w:firstLineChars="0" w:firstLine="0"/>
              <w:jc w:val="left"/>
              <w:rPr>
                <w:rFonts w:eastAsia="宋体"/>
                <w:kern w:val="0"/>
                <w:sz w:val="20"/>
                <w:szCs w:val="20"/>
              </w:rPr>
            </w:pPr>
          </w:p>
        </w:tc>
        <w:tc>
          <w:tcPr>
            <w:tcW w:w="5738" w:type="dxa"/>
            <w:gridSpan w:val="6"/>
            <w:vMerge/>
            <w:vAlign w:val="center"/>
          </w:tcPr>
          <w:p w14:paraId="1623E44D" w14:textId="77777777" w:rsidR="008C48FE" w:rsidRDefault="008C48FE">
            <w:pPr>
              <w:snapToGrid w:val="0"/>
              <w:spacing w:line="240" w:lineRule="auto"/>
              <w:ind w:firstLineChars="0" w:firstLine="0"/>
              <w:jc w:val="right"/>
              <w:rPr>
                <w:rFonts w:eastAsia="宋体"/>
                <w:kern w:val="0"/>
                <w:sz w:val="20"/>
                <w:szCs w:val="20"/>
              </w:rPr>
            </w:pPr>
          </w:p>
        </w:tc>
      </w:tr>
      <w:tr w:rsidR="008C48FE" w14:paraId="5627F9FF" w14:textId="77777777">
        <w:trPr>
          <w:trHeight w:val="1456"/>
        </w:trPr>
        <w:tc>
          <w:tcPr>
            <w:tcW w:w="4795" w:type="dxa"/>
            <w:gridSpan w:val="2"/>
            <w:vMerge/>
            <w:vAlign w:val="center"/>
          </w:tcPr>
          <w:p w14:paraId="0A56B0A0" w14:textId="77777777" w:rsidR="008C48FE" w:rsidRDefault="008C48FE">
            <w:pPr>
              <w:widowControl/>
              <w:snapToGrid w:val="0"/>
              <w:spacing w:line="240" w:lineRule="auto"/>
              <w:ind w:firstLineChars="0" w:firstLine="0"/>
              <w:jc w:val="left"/>
              <w:rPr>
                <w:rFonts w:eastAsia="宋体"/>
                <w:kern w:val="0"/>
                <w:sz w:val="20"/>
                <w:szCs w:val="20"/>
              </w:rPr>
            </w:pPr>
          </w:p>
        </w:tc>
        <w:tc>
          <w:tcPr>
            <w:tcW w:w="5738" w:type="dxa"/>
            <w:gridSpan w:val="6"/>
            <w:vMerge/>
            <w:noWrap/>
            <w:vAlign w:val="center"/>
          </w:tcPr>
          <w:p w14:paraId="3AC29702" w14:textId="77777777" w:rsidR="008C48FE" w:rsidRDefault="008C48FE">
            <w:pPr>
              <w:widowControl/>
              <w:snapToGrid w:val="0"/>
              <w:spacing w:line="240" w:lineRule="auto"/>
              <w:ind w:firstLineChars="0" w:firstLine="0"/>
              <w:jc w:val="right"/>
              <w:rPr>
                <w:rFonts w:eastAsia="宋体"/>
                <w:kern w:val="0"/>
                <w:sz w:val="20"/>
                <w:szCs w:val="20"/>
              </w:rPr>
            </w:pPr>
          </w:p>
        </w:tc>
      </w:tr>
    </w:tbl>
    <w:p w14:paraId="56AE9669" w14:textId="77777777" w:rsidR="008C48FE" w:rsidRDefault="00881EB1">
      <w:pPr>
        <w:spacing w:line="300" w:lineRule="exact"/>
        <w:ind w:leftChars="-300" w:left="-960" w:rightChars="-300" w:right="-960" w:firstLineChars="0" w:firstLine="0"/>
        <w:rPr>
          <w:sz w:val="24"/>
          <w:szCs w:val="24"/>
        </w:rPr>
        <w:sectPr w:rsidR="008C48FE">
          <w:pgSz w:w="11906" w:h="16838"/>
          <w:pgMar w:top="1418" w:right="1797" w:bottom="1418" w:left="1797" w:header="851" w:footer="992" w:gutter="0"/>
          <w:cols w:space="720"/>
          <w:docGrid w:type="lines" w:linePitch="312"/>
        </w:sectPr>
      </w:pPr>
      <w:r>
        <w:rPr>
          <w:rFonts w:hint="eastAsia"/>
          <w:sz w:val="24"/>
          <w:szCs w:val="24"/>
        </w:rPr>
        <w:t>此表加盖单位公章，并经市州农业农村主管部门签署推荐审查意见方为有效；养殖场的相关资质证明，提供扫描件。</w:t>
      </w:r>
    </w:p>
    <w:p w14:paraId="02CD0DC5" w14:textId="59A30590" w:rsidR="008C48FE" w:rsidRDefault="00FC51E7">
      <w:pPr>
        <w:spacing w:line="590" w:lineRule="exact"/>
        <w:ind w:firstLineChars="0" w:firstLine="0"/>
        <w:rPr>
          <w:rFonts w:eastAsia="黑体"/>
          <w:bCs/>
        </w:rPr>
      </w:pPr>
      <w:r>
        <w:rPr>
          <w:rFonts w:eastAsia="黑体"/>
          <w:bCs/>
        </w:rPr>
        <w:lastRenderedPageBreak/>
        <w:t>附件</w:t>
      </w:r>
      <w:r w:rsidR="00881EB1">
        <w:rPr>
          <w:rFonts w:eastAsia="黑体"/>
          <w:bCs/>
        </w:rPr>
        <w:t>4</w:t>
      </w:r>
    </w:p>
    <w:p w14:paraId="0F95E6F5" w14:textId="77777777" w:rsidR="008C48FE" w:rsidRDefault="00881EB1">
      <w:pPr>
        <w:widowControl/>
        <w:spacing w:line="240" w:lineRule="auto"/>
        <w:ind w:firstLineChars="0" w:firstLine="0"/>
        <w:jc w:val="center"/>
        <w:rPr>
          <w:rFonts w:eastAsia="方正小标宋简体"/>
          <w:color w:val="auto"/>
          <w:szCs w:val="24"/>
        </w:rPr>
      </w:pPr>
      <w:r>
        <w:rPr>
          <w:rFonts w:eastAsia="方正小标宋简体"/>
          <w:color w:val="auto"/>
          <w:szCs w:val="24"/>
        </w:rPr>
        <w:t>减量化行动养殖场</w:t>
      </w:r>
      <w:proofErr w:type="gramStart"/>
      <w:r>
        <w:rPr>
          <w:rFonts w:eastAsia="方正小标宋简体"/>
          <w:color w:val="auto"/>
          <w:szCs w:val="24"/>
        </w:rPr>
        <w:t>减抗效果</w:t>
      </w:r>
      <w:proofErr w:type="gramEnd"/>
      <w:r>
        <w:rPr>
          <w:rFonts w:eastAsia="方正小标宋简体"/>
          <w:color w:val="auto"/>
          <w:szCs w:val="24"/>
        </w:rPr>
        <w:t>评价打分表</w:t>
      </w:r>
    </w:p>
    <w:tbl>
      <w:tblPr>
        <w:tblW w:w="11361" w:type="dxa"/>
        <w:jc w:val="center"/>
        <w:tblLayout w:type="fixed"/>
        <w:tblLook w:val="04A0" w:firstRow="1" w:lastRow="0" w:firstColumn="1" w:lastColumn="0" w:noHBand="0" w:noVBand="1"/>
      </w:tblPr>
      <w:tblGrid>
        <w:gridCol w:w="619"/>
        <w:gridCol w:w="930"/>
        <w:gridCol w:w="1455"/>
        <w:gridCol w:w="1455"/>
        <w:gridCol w:w="2856"/>
        <w:gridCol w:w="3029"/>
        <w:gridCol w:w="582"/>
        <w:gridCol w:w="435"/>
      </w:tblGrid>
      <w:tr w:rsidR="008C48FE" w14:paraId="1D00B0F8" w14:textId="77777777">
        <w:trPr>
          <w:cantSplit/>
          <w:trHeight w:val="20"/>
          <w:tblHeader/>
          <w:jc w:val="center"/>
        </w:trPr>
        <w:tc>
          <w:tcPr>
            <w:tcW w:w="619" w:type="dxa"/>
            <w:tcBorders>
              <w:top w:val="single" w:sz="4" w:space="0" w:color="auto"/>
              <w:left w:val="single" w:sz="4" w:space="0" w:color="auto"/>
              <w:bottom w:val="single" w:sz="4" w:space="0" w:color="auto"/>
              <w:right w:val="single" w:sz="4" w:space="0" w:color="auto"/>
            </w:tcBorders>
            <w:vAlign w:val="center"/>
          </w:tcPr>
          <w:p w14:paraId="04C9F4D0" w14:textId="77777777" w:rsidR="008C48FE" w:rsidRDefault="00881EB1">
            <w:pPr>
              <w:widowControl/>
              <w:snapToGrid w:val="0"/>
              <w:spacing w:line="260" w:lineRule="exact"/>
              <w:ind w:firstLineChars="0" w:firstLine="0"/>
              <w:jc w:val="center"/>
              <w:rPr>
                <w:rFonts w:eastAsia="黑体"/>
                <w:color w:val="auto"/>
                <w:kern w:val="0"/>
                <w:sz w:val="21"/>
                <w:szCs w:val="21"/>
              </w:rPr>
            </w:pPr>
            <w:r>
              <w:rPr>
                <w:rFonts w:eastAsia="黑体"/>
                <w:color w:val="auto"/>
                <w:kern w:val="0"/>
                <w:sz w:val="21"/>
                <w:szCs w:val="21"/>
              </w:rPr>
              <w:t>序号</w:t>
            </w:r>
          </w:p>
        </w:tc>
        <w:tc>
          <w:tcPr>
            <w:tcW w:w="3840" w:type="dxa"/>
            <w:gridSpan w:val="3"/>
            <w:tcBorders>
              <w:top w:val="single" w:sz="4" w:space="0" w:color="auto"/>
              <w:left w:val="nil"/>
              <w:bottom w:val="single" w:sz="4" w:space="0" w:color="auto"/>
              <w:right w:val="single" w:sz="4" w:space="0" w:color="auto"/>
            </w:tcBorders>
            <w:vAlign w:val="center"/>
          </w:tcPr>
          <w:p w14:paraId="52C195B2" w14:textId="77777777" w:rsidR="008C48FE" w:rsidRDefault="00881EB1">
            <w:pPr>
              <w:widowControl/>
              <w:snapToGrid w:val="0"/>
              <w:spacing w:line="260" w:lineRule="exact"/>
              <w:ind w:firstLineChars="0" w:firstLine="0"/>
              <w:jc w:val="center"/>
              <w:rPr>
                <w:rFonts w:eastAsia="黑体"/>
                <w:color w:val="auto"/>
                <w:kern w:val="0"/>
                <w:sz w:val="21"/>
                <w:szCs w:val="21"/>
              </w:rPr>
            </w:pPr>
            <w:r>
              <w:rPr>
                <w:rFonts w:eastAsia="黑体"/>
                <w:color w:val="auto"/>
                <w:kern w:val="0"/>
                <w:sz w:val="21"/>
                <w:szCs w:val="21"/>
              </w:rPr>
              <w:t>评价条款</w:t>
            </w:r>
          </w:p>
        </w:tc>
        <w:tc>
          <w:tcPr>
            <w:tcW w:w="2856" w:type="dxa"/>
            <w:tcBorders>
              <w:top w:val="single" w:sz="4" w:space="0" w:color="auto"/>
              <w:left w:val="nil"/>
              <w:bottom w:val="single" w:sz="4" w:space="0" w:color="auto"/>
              <w:right w:val="single" w:sz="4" w:space="0" w:color="auto"/>
            </w:tcBorders>
            <w:vAlign w:val="center"/>
          </w:tcPr>
          <w:p w14:paraId="6798A81A" w14:textId="77777777" w:rsidR="008C48FE" w:rsidRDefault="00881EB1">
            <w:pPr>
              <w:widowControl/>
              <w:snapToGrid w:val="0"/>
              <w:spacing w:line="260" w:lineRule="exact"/>
              <w:ind w:firstLineChars="0" w:firstLine="0"/>
              <w:jc w:val="center"/>
              <w:rPr>
                <w:rFonts w:eastAsia="黑体"/>
                <w:color w:val="auto"/>
                <w:kern w:val="0"/>
                <w:sz w:val="21"/>
                <w:szCs w:val="21"/>
              </w:rPr>
            </w:pPr>
            <w:r>
              <w:rPr>
                <w:rFonts w:eastAsia="黑体"/>
                <w:color w:val="auto"/>
                <w:kern w:val="0"/>
                <w:sz w:val="21"/>
                <w:szCs w:val="21"/>
              </w:rPr>
              <w:t>基本要求</w:t>
            </w:r>
          </w:p>
        </w:tc>
        <w:tc>
          <w:tcPr>
            <w:tcW w:w="3029" w:type="dxa"/>
            <w:tcBorders>
              <w:top w:val="single" w:sz="4" w:space="0" w:color="auto"/>
              <w:left w:val="nil"/>
              <w:bottom w:val="single" w:sz="4" w:space="0" w:color="auto"/>
              <w:right w:val="single" w:sz="4" w:space="0" w:color="auto"/>
            </w:tcBorders>
            <w:vAlign w:val="center"/>
          </w:tcPr>
          <w:p w14:paraId="6675D080" w14:textId="77777777" w:rsidR="008C48FE" w:rsidRDefault="00881EB1">
            <w:pPr>
              <w:widowControl/>
              <w:snapToGrid w:val="0"/>
              <w:spacing w:line="260" w:lineRule="exact"/>
              <w:ind w:firstLineChars="0" w:firstLine="0"/>
              <w:jc w:val="center"/>
              <w:rPr>
                <w:rFonts w:eastAsia="黑体"/>
                <w:color w:val="auto"/>
                <w:kern w:val="0"/>
                <w:sz w:val="21"/>
                <w:szCs w:val="21"/>
              </w:rPr>
            </w:pPr>
            <w:r>
              <w:rPr>
                <w:rFonts w:eastAsia="黑体"/>
                <w:color w:val="auto"/>
                <w:kern w:val="0"/>
                <w:sz w:val="21"/>
                <w:szCs w:val="21"/>
              </w:rPr>
              <w:t>打分标准</w:t>
            </w:r>
          </w:p>
        </w:tc>
        <w:tc>
          <w:tcPr>
            <w:tcW w:w="582" w:type="dxa"/>
            <w:tcBorders>
              <w:top w:val="single" w:sz="4" w:space="0" w:color="auto"/>
              <w:left w:val="nil"/>
              <w:bottom w:val="single" w:sz="4" w:space="0" w:color="auto"/>
              <w:right w:val="single" w:sz="4" w:space="0" w:color="auto"/>
            </w:tcBorders>
            <w:vAlign w:val="center"/>
          </w:tcPr>
          <w:p w14:paraId="50CC9D49" w14:textId="77777777" w:rsidR="008C48FE" w:rsidRDefault="00881EB1">
            <w:pPr>
              <w:widowControl/>
              <w:snapToGrid w:val="0"/>
              <w:spacing w:line="260" w:lineRule="exact"/>
              <w:ind w:firstLineChars="0" w:firstLine="0"/>
              <w:jc w:val="center"/>
              <w:rPr>
                <w:rFonts w:eastAsia="黑体"/>
                <w:color w:val="auto"/>
                <w:kern w:val="0"/>
                <w:sz w:val="21"/>
                <w:szCs w:val="21"/>
              </w:rPr>
            </w:pPr>
            <w:r>
              <w:rPr>
                <w:rFonts w:eastAsia="黑体"/>
                <w:color w:val="auto"/>
                <w:kern w:val="0"/>
                <w:sz w:val="21"/>
                <w:szCs w:val="21"/>
              </w:rPr>
              <w:t>分值</w:t>
            </w:r>
          </w:p>
        </w:tc>
        <w:tc>
          <w:tcPr>
            <w:tcW w:w="435" w:type="dxa"/>
            <w:tcBorders>
              <w:top w:val="single" w:sz="4" w:space="0" w:color="auto"/>
              <w:left w:val="nil"/>
              <w:bottom w:val="single" w:sz="4" w:space="0" w:color="auto"/>
              <w:right w:val="single" w:sz="4" w:space="0" w:color="auto"/>
            </w:tcBorders>
            <w:vAlign w:val="center"/>
          </w:tcPr>
          <w:p w14:paraId="54BACABE" w14:textId="77777777" w:rsidR="008C48FE" w:rsidRDefault="008C48FE">
            <w:pPr>
              <w:widowControl/>
              <w:snapToGrid w:val="0"/>
              <w:spacing w:line="260" w:lineRule="exact"/>
              <w:ind w:firstLineChars="0" w:firstLine="0"/>
              <w:jc w:val="center"/>
              <w:rPr>
                <w:rFonts w:eastAsia="黑体"/>
                <w:color w:val="auto"/>
                <w:kern w:val="0"/>
                <w:sz w:val="21"/>
                <w:szCs w:val="21"/>
              </w:rPr>
            </w:pPr>
          </w:p>
        </w:tc>
      </w:tr>
      <w:tr w:rsidR="008C48FE" w14:paraId="33B1DC5E" w14:textId="77777777">
        <w:trPr>
          <w:cantSplit/>
          <w:trHeight w:val="20"/>
          <w:jc w:val="center"/>
        </w:trPr>
        <w:tc>
          <w:tcPr>
            <w:tcW w:w="619" w:type="dxa"/>
            <w:vMerge w:val="restart"/>
            <w:tcBorders>
              <w:top w:val="nil"/>
              <w:left w:val="single" w:sz="4" w:space="0" w:color="auto"/>
              <w:bottom w:val="single" w:sz="4" w:space="0" w:color="auto"/>
              <w:right w:val="single" w:sz="4" w:space="0" w:color="auto"/>
            </w:tcBorders>
            <w:vAlign w:val="center"/>
          </w:tcPr>
          <w:p w14:paraId="3E91DAA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930" w:type="dxa"/>
            <w:vMerge w:val="restart"/>
            <w:tcBorders>
              <w:top w:val="nil"/>
              <w:left w:val="single" w:sz="4" w:space="0" w:color="auto"/>
              <w:bottom w:val="single" w:sz="4" w:space="0" w:color="auto"/>
              <w:right w:val="single" w:sz="4" w:space="0" w:color="auto"/>
            </w:tcBorders>
            <w:vAlign w:val="center"/>
          </w:tcPr>
          <w:p w14:paraId="7C7F3513"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养殖场基本条件（共</w:t>
            </w:r>
            <w:r>
              <w:rPr>
                <w:rFonts w:eastAsia="宋体"/>
                <w:color w:val="auto"/>
                <w:kern w:val="0"/>
                <w:sz w:val="21"/>
                <w:szCs w:val="21"/>
              </w:rPr>
              <w:t>25</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3724216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兽医人员及兽医技术服务（占</w:t>
            </w:r>
            <w:r>
              <w:rPr>
                <w:rFonts w:eastAsia="宋体"/>
                <w:color w:val="auto"/>
                <w:kern w:val="0"/>
                <w:sz w:val="21"/>
                <w:szCs w:val="21"/>
              </w:rPr>
              <w:t>10</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002122F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兽医人员配备或兽医技术服务保障情况（不超过</w:t>
            </w:r>
            <w:r>
              <w:rPr>
                <w:rFonts w:eastAsia="宋体"/>
                <w:color w:val="auto"/>
                <w:kern w:val="0"/>
                <w:sz w:val="21"/>
                <w:szCs w:val="21"/>
              </w:rPr>
              <w:t>5</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12461A7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养殖场一般应配备执业兽医或中专以上兽医专业人员，或应有其他稳定、可靠的兽医技术服务</w:t>
            </w:r>
          </w:p>
        </w:tc>
        <w:tc>
          <w:tcPr>
            <w:tcW w:w="3029" w:type="dxa"/>
            <w:tcBorders>
              <w:top w:val="nil"/>
              <w:left w:val="nil"/>
              <w:bottom w:val="single" w:sz="4" w:space="0" w:color="auto"/>
              <w:right w:val="single" w:sz="4" w:space="0" w:color="auto"/>
            </w:tcBorders>
            <w:vAlign w:val="center"/>
          </w:tcPr>
          <w:p w14:paraId="267239C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有专职兽医人员，且数量和资质能满足需求</w:t>
            </w:r>
          </w:p>
        </w:tc>
        <w:tc>
          <w:tcPr>
            <w:tcW w:w="582" w:type="dxa"/>
            <w:tcBorders>
              <w:top w:val="nil"/>
              <w:left w:val="nil"/>
              <w:bottom w:val="single" w:sz="4" w:space="0" w:color="auto"/>
              <w:right w:val="single" w:sz="4" w:space="0" w:color="auto"/>
            </w:tcBorders>
            <w:vAlign w:val="center"/>
          </w:tcPr>
          <w:p w14:paraId="072024E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3</w:t>
            </w:r>
          </w:p>
        </w:tc>
        <w:tc>
          <w:tcPr>
            <w:tcW w:w="435" w:type="dxa"/>
            <w:tcBorders>
              <w:top w:val="nil"/>
              <w:left w:val="nil"/>
              <w:bottom w:val="single" w:sz="4" w:space="0" w:color="auto"/>
              <w:right w:val="single" w:sz="4" w:space="0" w:color="auto"/>
            </w:tcBorders>
            <w:vAlign w:val="center"/>
          </w:tcPr>
          <w:p w14:paraId="77347D2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9DEC908"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95FD99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D2B4EB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0177D305"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6CE72920"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7B21A74F"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551C82A6"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有兽医技术服务（包括社会化服务），能保证养殖场的动物诊疗需求</w:t>
            </w:r>
          </w:p>
        </w:tc>
        <w:tc>
          <w:tcPr>
            <w:tcW w:w="582" w:type="dxa"/>
            <w:tcBorders>
              <w:top w:val="nil"/>
              <w:left w:val="nil"/>
              <w:bottom w:val="single" w:sz="4" w:space="0" w:color="auto"/>
              <w:right w:val="single" w:sz="4" w:space="0" w:color="auto"/>
            </w:tcBorders>
            <w:vAlign w:val="center"/>
          </w:tcPr>
          <w:p w14:paraId="41CD0B5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723A190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D70B31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2D3074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4CA302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BA69625"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00DAEFF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兽医人员应具有相当的诊疗能力（不超过</w:t>
            </w:r>
            <w:r>
              <w:rPr>
                <w:rFonts w:eastAsia="宋体"/>
                <w:color w:val="auto"/>
                <w:kern w:val="0"/>
                <w:sz w:val="21"/>
                <w:szCs w:val="21"/>
              </w:rPr>
              <w:t>3</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6A33DCF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兽医人员应具备依据动物行为表现、发病症状、临床检查和必要的病理剖检等做出初步诊断能力</w:t>
            </w:r>
          </w:p>
        </w:tc>
        <w:tc>
          <w:tcPr>
            <w:tcW w:w="3029" w:type="dxa"/>
            <w:tcBorders>
              <w:top w:val="nil"/>
              <w:left w:val="nil"/>
              <w:bottom w:val="single" w:sz="4" w:space="0" w:color="auto"/>
              <w:right w:val="single" w:sz="4" w:space="0" w:color="auto"/>
            </w:tcBorders>
            <w:vAlign w:val="center"/>
          </w:tcPr>
          <w:p w14:paraId="62B10FE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兽医人员能够及时</w:t>
            </w:r>
            <w:proofErr w:type="gramStart"/>
            <w:r>
              <w:rPr>
                <w:rFonts w:eastAsia="宋体"/>
                <w:color w:val="auto"/>
                <w:kern w:val="0"/>
                <w:sz w:val="21"/>
                <w:szCs w:val="21"/>
              </w:rPr>
              <w:t>观察到畜群</w:t>
            </w:r>
            <w:proofErr w:type="gramEnd"/>
            <w:r>
              <w:rPr>
                <w:rFonts w:eastAsia="宋体"/>
                <w:color w:val="auto"/>
                <w:kern w:val="0"/>
                <w:sz w:val="21"/>
                <w:szCs w:val="21"/>
              </w:rPr>
              <w:t>异常，并做出初步判断</w:t>
            </w:r>
          </w:p>
        </w:tc>
        <w:tc>
          <w:tcPr>
            <w:tcW w:w="582" w:type="dxa"/>
            <w:tcBorders>
              <w:top w:val="nil"/>
              <w:left w:val="nil"/>
              <w:bottom w:val="single" w:sz="4" w:space="0" w:color="auto"/>
              <w:right w:val="single" w:sz="4" w:space="0" w:color="auto"/>
            </w:tcBorders>
            <w:vAlign w:val="center"/>
          </w:tcPr>
          <w:p w14:paraId="3DBCE9BD"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135FCE0E"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B92BA0E"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794836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781E9C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DF22539"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0D8AE2D0"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242BF6A4"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45A1CA7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兽医人员可依据动物症状、剖检等做出准确的诊断判断</w:t>
            </w:r>
          </w:p>
        </w:tc>
        <w:tc>
          <w:tcPr>
            <w:tcW w:w="582" w:type="dxa"/>
            <w:tcBorders>
              <w:top w:val="nil"/>
              <w:left w:val="nil"/>
              <w:bottom w:val="single" w:sz="4" w:space="0" w:color="auto"/>
              <w:right w:val="single" w:sz="4" w:space="0" w:color="auto"/>
            </w:tcBorders>
            <w:vAlign w:val="center"/>
          </w:tcPr>
          <w:p w14:paraId="6AE03B39"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374CE24F"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1977178"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6F87E4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610754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07013B0"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06B01A3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兽医人员合理使用抗菌药的水平和能力（不超过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2CE94F5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兽医人员能依据动物发病状况、用药指征和药物敏感性结果合理选择抗菌药并制定用药方案</w:t>
            </w:r>
          </w:p>
        </w:tc>
        <w:tc>
          <w:tcPr>
            <w:tcW w:w="3029" w:type="dxa"/>
            <w:tcBorders>
              <w:top w:val="nil"/>
              <w:left w:val="nil"/>
              <w:bottom w:val="single" w:sz="4" w:space="0" w:color="auto"/>
              <w:right w:val="single" w:sz="4" w:space="0" w:color="auto"/>
            </w:tcBorders>
            <w:vAlign w:val="center"/>
          </w:tcPr>
          <w:p w14:paraId="0D95CDB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兽医人员能依据动物发病状况、用药指</w:t>
            </w:r>
            <w:proofErr w:type="gramStart"/>
            <w:r>
              <w:rPr>
                <w:rFonts w:eastAsia="宋体"/>
                <w:color w:val="auto"/>
                <w:kern w:val="0"/>
                <w:sz w:val="21"/>
                <w:szCs w:val="21"/>
              </w:rPr>
              <w:t>征选择</w:t>
            </w:r>
            <w:proofErr w:type="gramEnd"/>
            <w:r>
              <w:rPr>
                <w:rFonts w:eastAsia="宋体"/>
                <w:color w:val="auto"/>
                <w:kern w:val="0"/>
                <w:sz w:val="21"/>
                <w:szCs w:val="21"/>
              </w:rPr>
              <w:t>抗菌药并制定用药方案</w:t>
            </w:r>
          </w:p>
        </w:tc>
        <w:tc>
          <w:tcPr>
            <w:tcW w:w="582" w:type="dxa"/>
            <w:tcBorders>
              <w:top w:val="nil"/>
              <w:left w:val="nil"/>
              <w:bottom w:val="single" w:sz="4" w:space="0" w:color="auto"/>
              <w:right w:val="single" w:sz="4" w:space="0" w:color="auto"/>
            </w:tcBorders>
            <w:vAlign w:val="center"/>
          </w:tcPr>
          <w:p w14:paraId="4702C5A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06519B1"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0066142A"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9E8DE1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59CD57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CB74B5E"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ED33401"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077F08EC"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2F85F14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兽医人员能运用药物敏感性测试结果合理选择抗菌药并制定用药方案</w:t>
            </w:r>
          </w:p>
        </w:tc>
        <w:tc>
          <w:tcPr>
            <w:tcW w:w="582" w:type="dxa"/>
            <w:tcBorders>
              <w:top w:val="nil"/>
              <w:left w:val="nil"/>
              <w:bottom w:val="single" w:sz="4" w:space="0" w:color="auto"/>
              <w:right w:val="single" w:sz="4" w:space="0" w:color="auto"/>
            </w:tcBorders>
            <w:vAlign w:val="center"/>
          </w:tcPr>
          <w:p w14:paraId="4085ABF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3243DDC"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C0E70B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72050AB"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DC39FE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34DABC8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兽医诊疗条件（占</w:t>
            </w:r>
            <w:r>
              <w:rPr>
                <w:rFonts w:eastAsia="宋体"/>
                <w:color w:val="auto"/>
                <w:kern w:val="0"/>
                <w:sz w:val="21"/>
                <w:szCs w:val="21"/>
              </w:rPr>
              <w:t>7</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467F962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具备兽医诊疗场所及必要的兽医诊疗设施设备（不超过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27B053D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养殖场一般应设有兽医人员办公及诊疗、化验的场所，应配备与开展一般诊疗、化验工作相适应的设施、设备</w:t>
            </w:r>
          </w:p>
        </w:tc>
        <w:tc>
          <w:tcPr>
            <w:tcW w:w="3029" w:type="dxa"/>
            <w:tcBorders>
              <w:top w:val="nil"/>
              <w:left w:val="nil"/>
              <w:bottom w:val="single" w:sz="4" w:space="0" w:color="auto"/>
              <w:right w:val="single" w:sz="4" w:space="0" w:color="auto"/>
            </w:tcBorders>
            <w:vAlign w:val="center"/>
          </w:tcPr>
          <w:p w14:paraId="328C909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有兽医人员办公及诊疗、化验的场所</w:t>
            </w:r>
          </w:p>
        </w:tc>
        <w:tc>
          <w:tcPr>
            <w:tcW w:w="582" w:type="dxa"/>
            <w:tcBorders>
              <w:top w:val="nil"/>
              <w:left w:val="nil"/>
              <w:bottom w:val="single" w:sz="4" w:space="0" w:color="auto"/>
              <w:right w:val="single" w:sz="4" w:space="0" w:color="auto"/>
            </w:tcBorders>
            <w:vAlign w:val="center"/>
          </w:tcPr>
          <w:p w14:paraId="5593702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14437C91"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962BC64"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5106CC2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CD2224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4799CCF"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881B90B"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23A4C0FA"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028BF28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已配备开展诊疗、化验工作相适应的设施、设备</w:t>
            </w:r>
          </w:p>
        </w:tc>
        <w:tc>
          <w:tcPr>
            <w:tcW w:w="582" w:type="dxa"/>
            <w:tcBorders>
              <w:top w:val="nil"/>
              <w:left w:val="nil"/>
              <w:bottom w:val="single" w:sz="4" w:space="0" w:color="auto"/>
              <w:right w:val="single" w:sz="4" w:space="0" w:color="auto"/>
            </w:tcBorders>
            <w:vAlign w:val="center"/>
          </w:tcPr>
          <w:p w14:paraId="4DE4690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E9F1E8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4A3A0B1"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BE22DA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EFD698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AC568FC"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42594D56"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具备一定诊疗、化验工作能力（不超过</w:t>
            </w:r>
            <w:r>
              <w:rPr>
                <w:rFonts w:eastAsia="宋体"/>
                <w:color w:val="auto"/>
                <w:kern w:val="0"/>
                <w:sz w:val="21"/>
                <w:szCs w:val="21"/>
              </w:rPr>
              <w:t>3</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76F8A226"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能够开展常规的临床检验、生化检验和必要的血清学检验工作</w:t>
            </w:r>
          </w:p>
        </w:tc>
        <w:tc>
          <w:tcPr>
            <w:tcW w:w="3029" w:type="dxa"/>
            <w:tcBorders>
              <w:top w:val="nil"/>
              <w:left w:val="nil"/>
              <w:bottom w:val="single" w:sz="4" w:space="0" w:color="auto"/>
              <w:right w:val="single" w:sz="4" w:space="0" w:color="auto"/>
            </w:tcBorders>
            <w:vAlign w:val="center"/>
          </w:tcPr>
          <w:p w14:paraId="3B7177B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能够开展临床检验工作</w:t>
            </w:r>
          </w:p>
        </w:tc>
        <w:tc>
          <w:tcPr>
            <w:tcW w:w="582" w:type="dxa"/>
            <w:tcBorders>
              <w:top w:val="nil"/>
              <w:left w:val="nil"/>
              <w:bottom w:val="single" w:sz="4" w:space="0" w:color="auto"/>
              <w:right w:val="single" w:sz="4" w:space="0" w:color="auto"/>
            </w:tcBorders>
            <w:vAlign w:val="center"/>
          </w:tcPr>
          <w:p w14:paraId="0B09FD73"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0.5</w:t>
            </w:r>
          </w:p>
        </w:tc>
        <w:tc>
          <w:tcPr>
            <w:tcW w:w="435" w:type="dxa"/>
            <w:tcBorders>
              <w:top w:val="nil"/>
              <w:left w:val="nil"/>
              <w:bottom w:val="single" w:sz="4" w:space="0" w:color="auto"/>
              <w:right w:val="single" w:sz="4" w:space="0" w:color="auto"/>
            </w:tcBorders>
            <w:vAlign w:val="center"/>
          </w:tcPr>
          <w:p w14:paraId="194CDC14"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B406BC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04586D5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4F67373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45BDEA95"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1DD3969"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3EF03E79"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21996CD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能够开展生化检验工作</w:t>
            </w:r>
          </w:p>
        </w:tc>
        <w:tc>
          <w:tcPr>
            <w:tcW w:w="582" w:type="dxa"/>
            <w:tcBorders>
              <w:top w:val="nil"/>
              <w:left w:val="nil"/>
              <w:bottom w:val="single" w:sz="4" w:space="0" w:color="auto"/>
              <w:right w:val="single" w:sz="4" w:space="0" w:color="auto"/>
            </w:tcBorders>
            <w:vAlign w:val="center"/>
          </w:tcPr>
          <w:p w14:paraId="15F064F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25F40A9"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1FF6E24"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5174CAE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899C110"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0D9049EC"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370A4AB"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436A2E54"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5B80303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能够开展必要的血清学检验工作</w:t>
            </w:r>
          </w:p>
        </w:tc>
        <w:tc>
          <w:tcPr>
            <w:tcW w:w="582" w:type="dxa"/>
            <w:tcBorders>
              <w:top w:val="nil"/>
              <w:left w:val="nil"/>
              <w:bottom w:val="single" w:sz="4" w:space="0" w:color="auto"/>
              <w:right w:val="single" w:sz="4" w:space="0" w:color="auto"/>
            </w:tcBorders>
            <w:vAlign w:val="center"/>
          </w:tcPr>
          <w:p w14:paraId="5FC7B1A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1.5</w:t>
            </w:r>
          </w:p>
        </w:tc>
        <w:tc>
          <w:tcPr>
            <w:tcW w:w="435" w:type="dxa"/>
            <w:tcBorders>
              <w:top w:val="nil"/>
              <w:left w:val="nil"/>
              <w:bottom w:val="single" w:sz="4" w:space="0" w:color="auto"/>
              <w:right w:val="single" w:sz="4" w:space="0" w:color="auto"/>
            </w:tcBorders>
            <w:vAlign w:val="center"/>
          </w:tcPr>
          <w:p w14:paraId="0AF772E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B234ED8"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F3148B3"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0BECAE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27ACB86"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5BDE91B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具备必要的病理学诊断和药敏试验能力或相关技术服务（不超过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048928F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能够开展病理学诊断、抗菌药敏感性试验，包括社会化技术服务，并能将相关试验结果用于指导选择用药</w:t>
            </w:r>
          </w:p>
        </w:tc>
        <w:tc>
          <w:tcPr>
            <w:tcW w:w="3029" w:type="dxa"/>
            <w:tcBorders>
              <w:top w:val="nil"/>
              <w:left w:val="nil"/>
              <w:bottom w:val="single" w:sz="4" w:space="0" w:color="auto"/>
              <w:right w:val="single" w:sz="4" w:space="0" w:color="auto"/>
            </w:tcBorders>
            <w:vAlign w:val="center"/>
          </w:tcPr>
          <w:p w14:paraId="1CF585D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具备病理学诊断能力并能开展相关工作</w:t>
            </w:r>
          </w:p>
        </w:tc>
        <w:tc>
          <w:tcPr>
            <w:tcW w:w="582" w:type="dxa"/>
            <w:tcBorders>
              <w:top w:val="nil"/>
              <w:left w:val="nil"/>
              <w:bottom w:val="single" w:sz="4" w:space="0" w:color="auto"/>
              <w:right w:val="single" w:sz="4" w:space="0" w:color="auto"/>
            </w:tcBorders>
            <w:vAlign w:val="center"/>
          </w:tcPr>
          <w:p w14:paraId="121D4BF9"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08F85D63"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D53B72D"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549490E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288D9D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71A1613"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ECDB23D"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343BB81C"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7212DE0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具备运用细菌分离和抗菌药敏感性试验结果指导选择用药的能力</w:t>
            </w:r>
          </w:p>
        </w:tc>
        <w:tc>
          <w:tcPr>
            <w:tcW w:w="582" w:type="dxa"/>
            <w:tcBorders>
              <w:top w:val="nil"/>
              <w:left w:val="nil"/>
              <w:bottom w:val="single" w:sz="4" w:space="0" w:color="auto"/>
              <w:right w:val="single" w:sz="4" w:space="0" w:color="auto"/>
            </w:tcBorders>
            <w:vAlign w:val="center"/>
          </w:tcPr>
          <w:p w14:paraId="58DC231B"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103BB321"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FEAADAB"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FA7306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BF8F7AB"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19425EEC"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兽药储存条件（占</w:t>
            </w:r>
            <w:r>
              <w:rPr>
                <w:rFonts w:eastAsia="宋体"/>
                <w:color w:val="auto"/>
                <w:kern w:val="0"/>
                <w:sz w:val="21"/>
                <w:szCs w:val="21"/>
              </w:rPr>
              <w:t>2</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22404AB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应具备必要的药物储存场所（不超过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177E42A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一般应设有温度可控的、独立的药房（或与库房一体）及冰柜等设施，以保证储存药品的质量</w:t>
            </w:r>
          </w:p>
        </w:tc>
        <w:tc>
          <w:tcPr>
            <w:tcW w:w="3029" w:type="dxa"/>
            <w:tcBorders>
              <w:top w:val="nil"/>
              <w:left w:val="nil"/>
              <w:bottom w:val="single" w:sz="4" w:space="0" w:color="auto"/>
              <w:right w:val="single" w:sz="4" w:space="0" w:color="auto"/>
            </w:tcBorders>
            <w:vAlign w:val="center"/>
          </w:tcPr>
          <w:p w14:paraId="61D04FD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具备符合规定的药房、冰箱、冰柜等药品贮存场所</w:t>
            </w:r>
          </w:p>
        </w:tc>
        <w:tc>
          <w:tcPr>
            <w:tcW w:w="582" w:type="dxa"/>
            <w:tcBorders>
              <w:top w:val="nil"/>
              <w:left w:val="nil"/>
              <w:bottom w:val="single" w:sz="4" w:space="0" w:color="auto"/>
              <w:right w:val="single" w:sz="4" w:space="0" w:color="auto"/>
            </w:tcBorders>
            <w:vAlign w:val="center"/>
          </w:tcPr>
          <w:p w14:paraId="0F93F461"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3A12D7B9"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2551F1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91574A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729FEE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12550B2"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F956F8B"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12E4E7CA"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729CDE0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能满足药品贮存的温控、遮光等条件基本要求</w:t>
            </w:r>
          </w:p>
        </w:tc>
        <w:tc>
          <w:tcPr>
            <w:tcW w:w="582" w:type="dxa"/>
            <w:tcBorders>
              <w:top w:val="nil"/>
              <w:left w:val="nil"/>
              <w:bottom w:val="single" w:sz="4" w:space="0" w:color="auto"/>
              <w:right w:val="single" w:sz="4" w:space="0" w:color="auto"/>
            </w:tcBorders>
            <w:vAlign w:val="center"/>
          </w:tcPr>
          <w:p w14:paraId="06FE0AA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AEC9D23"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B2CFB87"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56963A8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C5014F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07417CB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生物安全保障（占</w:t>
            </w:r>
            <w:r>
              <w:rPr>
                <w:rFonts w:eastAsia="宋体"/>
                <w:color w:val="auto"/>
                <w:kern w:val="0"/>
                <w:sz w:val="21"/>
                <w:szCs w:val="21"/>
              </w:rPr>
              <w:t>6</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7659127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养殖场选址与内部区划的隔离和畜禽舍环境的控制（不超过</w:t>
            </w:r>
            <w:r>
              <w:rPr>
                <w:rFonts w:eastAsia="宋体"/>
                <w:color w:val="auto"/>
                <w:kern w:val="0"/>
                <w:sz w:val="21"/>
                <w:szCs w:val="21"/>
              </w:rPr>
              <w:t>3</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225AD8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养殖场与交通干线、居民区、屠宰场及其他养殖场有一定距离；场区内净道</w:t>
            </w:r>
            <w:proofErr w:type="gramStart"/>
            <w:r>
              <w:rPr>
                <w:rFonts w:eastAsia="宋体"/>
                <w:color w:val="auto"/>
                <w:kern w:val="0"/>
                <w:sz w:val="21"/>
                <w:szCs w:val="21"/>
              </w:rPr>
              <w:t>与污道</w:t>
            </w:r>
            <w:proofErr w:type="gramEnd"/>
            <w:r>
              <w:rPr>
                <w:rFonts w:eastAsia="宋体"/>
                <w:color w:val="auto"/>
                <w:kern w:val="0"/>
                <w:sz w:val="21"/>
                <w:szCs w:val="21"/>
              </w:rPr>
              <w:t>无交叉；能有效控制畜禽舍环境</w:t>
            </w:r>
          </w:p>
        </w:tc>
        <w:tc>
          <w:tcPr>
            <w:tcW w:w="3029" w:type="dxa"/>
            <w:tcBorders>
              <w:top w:val="nil"/>
              <w:left w:val="nil"/>
              <w:bottom w:val="single" w:sz="4" w:space="0" w:color="auto"/>
              <w:right w:val="single" w:sz="4" w:space="0" w:color="auto"/>
            </w:tcBorders>
            <w:vAlign w:val="center"/>
          </w:tcPr>
          <w:p w14:paraId="0A7FEA1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养殖场与交通干线、居民区、屠宰场及其他养殖场均有一定距离</w:t>
            </w:r>
          </w:p>
        </w:tc>
        <w:tc>
          <w:tcPr>
            <w:tcW w:w="582" w:type="dxa"/>
            <w:tcBorders>
              <w:top w:val="nil"/>
              <w:left w:val="nil"/>
              <w:bottom w:val="single" w:sz="4" w:space="0" w:color="auto"/>
              <w:right w:val="single" w:sz="4" w:space="0" w:color="auto"/>
            </w:tcBorders>
            <w:vAlign w:val="center"/>
          </w:tcPr>
          <w:p w14:paraId="68445576"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208F794B"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C49168E"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7BA363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4DBFDE4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4C06B38"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4DE1A1C"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079C8B0D"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1B8F3456"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净道</w:t>
            </w:r>
            <w:proofErr w:type="gramStart"/>
            <w:r>
              <w:rPr>
                <w:rFonts w:eastAsia="宋体"/>
                <w:color w:val="auto"/>
                <w:kern w:val="0"/>
                <w:sz w:val="21"/>
                <w:szCs w:val="21"/>
              </w:rPr>
              <w:t>与污道</w:t>
            </w:r>
            <w:proofErr w:type="gramEnd"/>
            <w:r>
              <w:rPr>
                <w:rFonts w:eastAsia="宋体"/>
                <w:color w:val="auto"/>
                <w:kern w:val="0"/>
                <w:sz w:val="21"/>
                <w:szCs w:val="21"/>
              </w:rPr>
              <w:t>无交叉</w:t>
            </w:r>
          </w:p>
        </w:tc>
        <w:tc>
          <w:tcPr>
            <w:tcW w:w="582" w:type="dxa"/>
            <w:tcBorders>
              <w:top w:val="nil"/>
              <w:left w:val="nil"/>
              <w:bottom w:val="single" w:sz="4" w:space="0" w:color="auto"/>
              <w:right w:val="single" w:sz="4" w:space="0" w:color="auto"/>
            </w:tcBorders>
            <w:vAlign w:val="center"/>
          </w:tcPr>
          <w:p w14:paraId="5FD78D13"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B4BF6D4"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0AEF169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AF32305"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C93640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D728D5C"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4EA5CA34"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494B072E"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5E5F44D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畜禽舍环境清洁</w:t>
            </w:r>
          </w:p>
        </w:tc>
        <w:tc>
          <w:tcPr>
            <w:tcW w:w="582" w:type="dxa"/>
            <w:tcBorders>
              <w:top w:val="nil"/>
              <w:left w:val="nil"/>
              <w:bottom w:val="single" w:sz="4" w:space="0" w:color="auto"/>
              <w:right w:val="single" w:sz="4" w:space="0" w:color="auto"/>
            </w:tcBorders>
            <w:vAlign w:val="center"/>
          </w:tcPr>
          <w:p w14:paraId="07E0600C"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5D15678"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A7945D7"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142159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F42216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7097D4A"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62182AD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具备可靠的消毒设施情况（不超过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42F70D6"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车辆、人员通道，生产区入口，畜禽</w:t>
            </w:r>
            <w:proofErr w:type="gramStart"/>
            <w:r>
              <w:rPr>
                <w:rFonts w:eastAsia="宋体"/>
                <w:color w:val="auto"/>
                <w:kern w:val="0"/>
                <w:sz w:val="21"/>
                <w:szCs w:val="21"/>
              </w:rPr>
              <w:t>舍入口</w:t>
            </w:r>
            <w:proofErr w:type="gramEnd"/>
            <w:r>
              <w:rPr>
                <w:rFonts w:eastAsia="宋体"/>
                <w:color w:val="auto"/>
                <w:kern w:val="0"/>
                <w:sz w:val="21"/>
                <w:szCs w:val="21"/>
              </w:rPr>
              <w:t>等关键位置均应设有消毒设施</w:t>
            </w:r>
          </w:p>
        </w:tc>
        <w:tc>
          <w:tcPr>
            <w:tcW w:w="3029" w:type="dxa"/>
            <w:tcBorders>
              <w:top w:val="nil"/>
              <w:left w:val="nil"/>
              <w:bottom w:val="single" w:sz="4" w:space="0" w:color="auto"/>
              <w:right w:val="single" w:sz="4" w:space="0" w:color="auto"/>
            </w:tcBorders>
            <w:vAlign w:val="center"/>
          </w:tcPr>
          <w:p w14:paraId="3B08A49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车辆、人员通道，生产区入口等位置均设有消毒设施</w:t>
            </w:r>
          </w:p>
        </w:tc>
        <w:tc>
          <w:tcPr>
            <w:tcW w:w="582" w:type="dxa"/>
            <w:tcBorders>
              <w:top w:val="nil"/>
              <w:left w:val="nil"/>
              <w:bottom w:val="single" w:sz="4" w:space="0" w:color="auto"/>
              <w:right w:val="single" w:sz="4" w:space="0" w:color="auto"/>
            </w:tcBorders>
            <w:vAlign w:val="center"/>
          </w:tcPr>
          <w:p w14:paraId="559E654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38A058BE"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A99036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9793AA0"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ACAC6CB"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0393C34"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EC7644B"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625F5D12"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7F8274D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畜禽</w:t>
            </w:r>
            <w:proofErr w:type="gramStart"/>
            <w:r>
              <w:rPr>
                <w:rFonts w:eastAsia="宋体"/>
                <w:color w:val="auto"/>
                <w:kern w:val="0"/>
                <w:sz w:val="21"/>
                <w:szCs w:val="21"/>
              </w:rPr>
              <w:t>舍入口</w:t>
            </w:r>
            <w:proofErr w:type="gramEnd"/>
            <w:r>
              <w:rPr>
                <w:rFonts w:eastAsia="宋体"/>
                <w:color w:val="auto"/>
                <w:kern w:val="0"/>
                <w:sz w:val="21"/>
                <w:szCs w:val="21"/>
              </w:rPr>
              <w:t>位置设有消毒设施</w:t>
            </w:r>
          </w:p>
        </w:tc>
        <w:tc>
          <w:tcPr>
            <w:tcW w:w="582" w:type="dxa"/>
            <w:tcBorders>
              <w:top w:val="nil"/>
              <w:left w:val="nil"/>
              <w:bottom w:val="single" w:sz="4" w:space="0" w:color="auto"/>
              <w:right w:val="single" w:sz="4" w:space="0" w:color="auto"/>
            </w:tcBorders>
            <w:vAlign w:val="center"/>
          </w:tcPr>
          <w:p w14:paraId="4AC9859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3016ED43"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C38A669"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5B2434A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1704A0F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7A0FE33"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000000"/>
              <w:right w:val="single" w:sz="4" w:space="0" w:color="auto"/>
            </w:tcBorders>
            <w:vAlign w:val="center"/>
          </w:tcPr>
          <w:p w14:paraId="6644C0C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有可靠的粪污及病死动物无害化处理设施（不超过</w:t>
            </w:r>
            <w:r>
              <w:rPr>
                <w:rFonts w:eastAsia="宋体"/>
                <w:color w:val="auto"/>
                <w:kern w:val="0"/>
                <w:sz w:val="21"/>
                <w:szCs w:val="21"/>
              </w:rPr>
              <w:t>1</w:t>
            </w:r>
            <w:r>
              <w:rPr>
                <w:rFonts w:eastAsia="宋体"/>
                <w:color w:val="auto"/>
                <w:kern w:val="0"/>
                <w:sz w:val="21"/>
                <w:szCs w:val="21"/>
              </w:rPr>
              <w:t>分）</w:t>
            </w:r>
          </w:p>
        </w:tc>
        <w:tc>
          <w:tcPr>
            <w:tcW w:w="2856" w:type="dxa"/>
            <w:vMerge w:val="restart"/>
            <w:tcBorders>
              <w:top w:val="nil"/>
              <w:left w:val="single" w:sz="4" w:space="0" w:color="auto"/>
              <w:bottom w:val="single" w:sz="4" w:space="0" w:color="000000"/>
              <w:right w:val="single" w:sz="4" w:space="0" w:color="auto"/>
            </w:tcBorders>
            <w:vAlign w:val="center"/>
          </w:tcPr>
          <w:p w14:paraId="76A42206"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应有行之有效的粪</w:t>
            </w:r>
            <w:proofErr w:type="gramStart"/>
            <w:r>
              <w:rPr>
                <w:rFonts w:eastAsia="宋体"/>
                <w:color w:val="auto"/>
                <w:kern w:val="0"/>
                <w:sz w:val="21"/>
                <w:szCs w:val="21"/>
              </w:rPr>
              <w:t>污清理</w:t>
            </w:r>
            <w:proofErr w:type="gramEnd"/>
            <w:r>
              <w:rPr>
                <w:rFonts w:eastAsia="宋体"/>
                <w:color w:val="auto"/>
                <w:kern w:val="0"/>
                <w:sz w:val="21"/>
                <w:szCs w:val="21"/>
              </w:rPr>
              <w:t>设施，能保证畜舍及场区整洁；有病死动物无害化处理的设施或渠道</w:t>
            </w:r>
          </w:p>
        </w:tc>
        <w:tc>
          <w:tcPr>
            <w:tcW w:w="3029" w:type="dxa"/>
            <w:tcBorders>
              <w:top w:val="nil"/>
              <w:left w:val="nil"/>
              <w:bottom w:val="single" w:sz="4" w:space="0" w:color="auto"/>
              <w:right w:val="single" w:sz="4" w:space="0" w:color="auto"/>
            </w:tcBorders>
            <w:vAlign w:val="center"/>
          </w:tcPr>
          <w:p w14:paraId="11BA45E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具备有效的粪</w:t>
            </w:r>
            <w:proofErr w:type="gramStart"/>
            <w:r>
              <w:rPr>
                <w:rFonts w:eastAsia="宋体"/>
                <w:color w:val="auto"/>
                <w:kern w:val="0"/>
                <w:sz w:val="21"/>
                <w:szCs w:val="21"/>
              </w:rPr>
              <w:t>污清理</w:t>
            </w:r>
            <w:proofErr w:type="gramEnd"/>
            <w:r>
              <w:rPr>
                <w:rFonts w:eastAsia="宋体"/>
                <w:color w:val="auto"/>
                <w:kern w:val="0"/>
                <w:sz w:val="21"/>
                <w:szCs w:val="21"/>
              </w:rPr>
              <w:t>设施和制度</w:t>
            </w:r>
          </w:p>
        </w:tc>
        <w:tc>
          <w:tcPr>
            <w:tcW w:w="582" w:type="dxa"/>
            <w:tcBorders>
              <w:top w:val="nil"/>
              <w:left w:val="nil"/>
              <w:bottom w:val="single" w:sz="4" w:space="0" w:color="auto"/>
              <w:right w:val="single" w:sz="4" w:space="0" w:color="auto"/>
            </w:tcBorders>
            <w:vAlign w:val="center"/>
          </w:tcPr>
          <w:p w14:paraId="321977C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0.5</w:t>
            </w:r>
          </w:p>
        </w:tc>
        <w:tc>
          <w:tcPr>
            <w:tcW w:w="435" w:type="dxa"/>
            <w:tcBorders>
              <w:top w:val="nil"/>
              <w:left w:val="nil"/>
              <w:bottom w:val="single" w:sz="4" w:space="0" w:color="auto"/>
              <w:right w:val="single" w:sz="4" w:space="0" w:color="auto"/>
            </w:tcBorders>
            <w:vAlign w:val="center"/>
          </w:tcPr>
          <w:p w14:paraId="1614EF9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A75A77A"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454DE3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6DDB62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2A2C027"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000000"/>
              <w:right w:val="single" w:sz="4" w:space="0" w:color="auto"/>
            </w:tcBorders>
            <w:vAlign w:val="center"/>
          </w:tcPr>
          <w:p w14:paraId="58B26FE8"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000000"/>
              <w:right w:val="single" w:sz="4" w:space="0" w:color="auto"/>
            </w:tcBorders>
            <w:vAlign w:val="center"/>
          </w:tcPr>
          <w:p w14:paraId="507C0C05"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41E5F58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具备病死动物无害化处理的设施或渠道</w:t>
            </w:r>
          </w:p>
        </w:tc>
        <w:tc>
          <w:tcPr>
            <w:tcW w:w="582" w:type="dxa"/>
            <w:tcBorders>
              <w:top w:val="nil"/>
              <w:left w:val="nil"/>
              <w:bottom w:val="single" w:sz="4" w:space="0" w:color="auto"/>
              <w:right w:val="single" w:sz="4" w:space="0" w:color="auto"/>
            </w:tcBorders>
            <w:vAlign w:val="center"/>
          </w:tcPr>
          <w:p w14:paraId="2E083FF7"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0.5</w:t>
            </w:r>
          </w:p>
        </w:tc>
        <w:tc>
          <w:tcPr>
            <w:tcW w:w="435" w:type="dxa"/>
            <w:tcBorders>
              <w:top w:val="nil"/>
              <w:left w:val="nil"/>
              <w:bottom w:val="single" w:sz="4" w:space="0" w:color="auto"/>
              <w:right w:val="single" w:sz="4" w:space="0" w:color="auto"/>
            </w:tcBorders>
            <w:vAlign w:val="center"/>
          </w:tcPr>
          <w:p w14:paraId="0D8AA201"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34B8A25" w14:textId="77777777">
        <w:trPr>
          <w:cantSplit/>
          <w:trHeight w:val="20"/>
          <w:jc w:val="center"/>
        </w:trPr>
        <w:tc>
          <w:tcPr>
            <w:tcW w:w="619" w:type="dxa"/>
            <w:vMerge w:val="restart"/>
            <w:tcBorders>
              <w:top w:val="nil"/>
              <w:left w:val="single" w:sz="4" w:space="0" w:color="auto"/>
              <w:bottom w:val="single" w:sz="4" w:space="0" w:color="auto"/>
              <w:right w:val="single" w:sz="4" w:space="0" w:color="auto"/>
            </w:tcBorders>
            <w:vAlign w:val="center"/>
          </w:tcPr>
          <w:p w14:paraId="2EA6C61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930" w:type="dxa"/>
            <w:vMerge w:val="restart"/>
            <w:tcBorders>
              <w:top w:val="nil"/>
              <w:left w:val="single" w:sz="4" w:space="0" w:color="auto"/>
              <w:bottom w:val="single" w:sz="4" w:space="0" w:color="auto"/>
              <w:right w:val="single" w:sz="4" w:space="0" w:color="auto"/>
            </w:tcBorders>
            <w:vAlign w:val="center"/>
          </w:tcPr>
          <w:p w14:paraId="4F0B3BB9"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养殖场基本制度（共</w:t>
            </w:r>
            <w:r>
              <w:rPr>
                <w:rFonts w:eastAsia="宋体"/>
                <w:color w:val="auto"/>
                <w:kern w:val="0"/>
                <w:sz w:val="21"/>
                <w:szCs w:val="21"/>
              </w:rPr>
              <w:t>15</w:t>
            </w:r>
            <w:r>
              <w:rPr>
                <w:rFonts w:eastAsia="宋体"/>
                <w:color w:val="auto"/>
                <w:kern w:val="0"/>
                <w:sz w:val="21"/>
                <w:szCs w:val="21"/>
              </w:rPr>
              <w:t>分）</w:t>
            </w:r>
          </w:p>
        </w:tc>
        <w:tc>
          <w:tcPr>
            <w:tcW w:w="2910" w:type="dxa"/>
            <w:gridSpan w:val="2"/>
            <w:tcBorders>
              <w:top w:val="single" w:sz="4" w:space="0" w:color="auto"/>
              <w:left w:val="nil"/>
              <w:bottom w:val="single" w:sz="4" w:space="0" w:color="auto"/>
              <w:right w:val="single" w:sz="4" w:space="0" w:color="auto"/>
            </w:tcBorders>
            <w:vAlign w:val="center"/>
          </w:tcPr>
          <w:p w14:paraId="7CFF055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生物安全管理制度（占</w:t>
            </w:r>
            <w:r>
              <w:rPr>
                <w:rFonts w:eastAsia="宋体"/>
                <w:color w:val="auto"/>
                <w:kern w:val="0"/>
                <w:sz w:val="21"/>
                <w:szCs w:val="21"/>
              </w:rPr>
              <w:t>3</w:t>
            </w:r>
            <w:r>
              <w:rPr>
                <w:rFonts w:eastAsia="宋体"/>
                <w:color w:val="auto"/>
                <w:kern w:val="0"/>
                <w:sz w:val="21"/>
                <w:szCs w:val="21"/>
              </w:rPr>
              <w:t>分）</w:t>
            </w:r>
          </w:p>
        </w:tc>
        <w:tc>
          <w:tcPr>
            <w:tcW w:w="2856" w:type="dxa"/>
            <w:tcBorders>
              <w:top w:val="nil"/>
              <w:left w:val="nil"/>
              <w:bottom w:val="single" w:sz="4" w:space="0" w:color="auto"/>
              <w:right w:val="single" w:sz="4" w:space="0" w:color="auto"/>
            </w:tcBorders>
            <w:vAlign w:val="center"/>
          </w:tcPr>
          <w:p w14:paraId="5E7CD25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应有生物安全管理制度，包括车辆、人员、物料进出管理，动物引进，消毒管理，环境卫生，饲养员管理，免疫计划落实，病死动物剖检及无害化处理等</w:t>
            </w:r>
          </w:p>
        </w:tc>
        <w:tc>
          <w:tcPr>
            <w:tcW w:w="3029" w:type="dxa"/>
            <w:tcBorders>
              <w:top w:val="nil"/>
              <w:left w:val="nil"/>
              <w:bottom w:val="single" w:sz="4" w:space="0" w:color="auto"/>
              <w:right w:val="single" w:sz="4" w:space="0" w:color="auto"/>
            </w:tcBorders>
            <w:vAlign w:val="center"/>
          </w:tcPr>
          <w:p w14:paraId="759E37A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有整套生物安全管理制度；内容应包括人员、物料进出管理，动物引进，消毒管理，环境卫生，饲养员管理，免疫计划落实，病死动物剖检及无害化处理；如有内容不齐全或不合理，每涉及</w:t>
            </w:r>
            <w:r>
              <w:rPr>
                <w:rFonts w:eastAsia="宋体"/>
                <w:color w:val="auto"/>
                <w:kern w:val="0"/>
                <w:sz w:val="21"/>
                <w:szCs w:val="21"/>
              </w:rPr>
              <w:t>1</w:t>
            </w:r>
            <w:r>
              <w:rPr>
                <w:rFonts w:eastAsia="宋体"/>
                <w:color w:val="auto"/>
                <w:kern w:val="0"/>
                <w:sz w:val="21"/>
                <w:szCs w:val="21"/>
              </w:rPr>
              <w:t>项扣减</w:t>
            </w:r>
            <w:r>
              <w:rPr>
                <w:rFonts w:eastAsia="宋体"/>
                <w:color w:val="auto"/>
                <w:kern w:val="0"/>
                <w:sz w:val="21"/>
                <w:szCs w:val="21"/>
              </w:rPr>
              <w:t>1</w:t>
            </w:r>
            <w:r>
              <w:rPr>
                <w:rFonts w:eastAsia="宋体"/>
                <w:color w:val="auto"/>
                <w:kern w:val="0"/>
                <w:sz w:val="21"/>
                <w:szCs w:val="21"/>
              </w:rPr>
              <w:t>分，最低</w:t>
            </w:r>
            <w:r>
              <w:rPr>
                <w:rFonts w:eastAsia="宋体"/>
                <w:color w:val="auto"/>
                <w:kern w:val="0"/>
                <w:sz w:val="21"/>
                <w:szCs w:val="21"/>
              </w:rPr>
              <w:t>0</w:t>
            </w:r>
            <w:r>
              <w:rPr>
                <w:rFonts w:eastAsia="宋体"/>
                <w:color w:val="auto"/>
                <w:kern w:val="0"/>
                <w:sz w:val="21"/>
                <w:szCs w:val="21"/>
              </w:rPr>
              <w:t>分</w:t>
            </w:r>
          </w:p>
        </w:tc>
        <w:tc>
          <w:tcPr>
            <w:tcW w:w="582" w:type="dxa"/>
            <w:tcBorders>
              <w:top w:val="nil"/>
              <w:left w:val="nil"/>
              <w:bottom w:val="single" w:sz="4" w:space="0" w:color="auto"/>
              <w:right w:val="single" w:sz="4" w:space="0" w:color="auto"/>
            </w:tcBorders>
            <w:vAlign w:val="center"/>
          </w:tcPr>
          <w:p w14:paraId="51C92E7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3</w:t>
            </w:r>
          </w:p>
        </w:tc>
        <w:tc>
          <w:tcPr>
            <w:tcW w:w="435" w:type="dxa"/>
            <w:tcBorders>
              <w:top w:val="nil"/>
              <w:left w:val="nil"/>
              <w:bottom w:val="single" w:sz="4" w:space="0" w:color="auto"/>
              <w:right w:val="single" w:sz="4" w:space="0" w:color="auto"/>
            </w:tcBorders>
            <w:vAlign w:val="center"/>
          </w:tcPr>
          <w:p w14:paraId="2E09A6A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C9086EC"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3FF84BC"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C93EB3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val="restart"/>
            <w:tcBorders>
              <w:top w:val="single" w:sz="4" w:space="0" w:color="auto"/>
              <w:left w:val="single" w:sz="4" w:space="0" w:color="auto"/>
              <w:bottom w:val="single" w:sz="4" w:space="0" w:color="auto"/>
              <w:right w:val="single" w:sz="4" w:space="0" w:color="auto"/>
            </w:tcBorders>
            <w:vAlign w:val="center"/>
          </w:tcPr>
          <w:p w14:paraId="11B3DC2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兽药供应商评估制度（占</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3C10791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应有兽药供应商评估制度，基本内容包括不同供应商产品质量、疗效、性价比及不良反应等的评价</w:t>
            </w:r>
          </w:p>
        </w:tc>
        <w:tc>
          <w:tcPr>
            <w:tcW w:w="3029" w:type="dxa"/>
            <w:tcBorders>
              <w:top w:val="nil"/>
              <w:left w:val="nil"/>
              <w:bottom w:val="single" w:sz="4" w:space="0" w:color="auto"/>
              <w:right w:val="single" w:sz="4" w:space="0" w:color="auto"/>
            </w:tcBorders>
            <w:vAlign w:val="center"/>
          </w:tcPr>
          <w:p w14:paraId="5F031DE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有兽药供应商评价制度</w:t>
            </w:r>
          </w:p>
        </w:tc>
        <w:tc>
          <w:tcPr>
            <w:tcW w:w="582" w:type="dxa"/>
            <w:tcBorders>
              <w:top w:val="nil"/>
              <w:left w:val="nil"/>
              <w:bottom w:val="single" w:sz="4" w:space="0" w:color="auto"/>
              <w:right w:val="single" w:sz="4" w:space="0" w:color="auto"/>
            </w:tcBorders>
            <w:vAlign w:val="center"/>
          </w:tcPr>
          <w:p w14:paraId="15A02FD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3D583907"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2B2CDE68"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F951394"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51CFAB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tcBorders>
              <w:top w:val="single" w:sz="4" w:space="0" w:color="auto"/>
              <w:left w:val="single" w:sz="4" w:space="0" w:color="auto"/>
              <w:bottom w:val="single" w:sz="4" w:space="0" w:color="auto"/>
              <w:right w:val="single" w:sz="4" w:space="0" w:color="auto"/>
            </w:tcBorders>
            <w:vAlign w:val="center"/>
          </w:tcPr>
          <w:p w14:paraId="63CC2D07"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2AE855DD"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2E32BD7A"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评价制度内容科学合理</w:t>
            </w:r>
          </w:p>
        </w:tc>
        <w:tc>
          <w:tcPr>
            <w:tcW w:w="582" w:type="dxa"/>
            <w:tcBorders>
              <w:top w:val="nil"/>
              <w:left w:val="nil"/>
              <w:bottom w:val="single" w:sz="4" w:space="0" w:color="auto"/>
              <w:right w:val="single" w:sz="4" w:space="0" w:color="auto"/>
            </w:tcBorders>
            <w:vAlign w:val="center"/>
          </w:tcPr>
          <w:p w14:paraId="6B9BC204"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16F0558"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6AA761C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35D02A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23C072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val="restart"/>
            <w:tcBorders>
              <w:top w:val="single" w:sz="4" w:space="0" w:color="auto"/>
              <w:left w:val="single" w:sz="4" w:space="0" w:color="auto"/>
              <w:bottom w:val="single" w:sz="4" w:space="0" w:color="auto"/>
              <w:right w:val="single" w:sz="4" w:space="0" w:color="auto"/>
            </w:tcBorders>
            <w:vAlign w:val="center"/>
          </w:tcPr>
          <w:p w14:paraId="63EB437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兽药出入库管理制度（占</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3877C4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应有兽药出入库管理制度，基本内容包括出入库登记、分别按流水和品种建账、凭单出入库及凭证存档、定期盘库、盘存账物平衡、上传二维码、抗菌药（包括加药饲料）专账管理等</w:t>
            </w:r>
          </w:p>
        </w:tc>
        <w:tc>
          <w:tcPr>
            <w:tcW w:w="3029" w:type="dxa"/>
            <w:tcBorders>
              <w:top w:val="nil"/>
              <w:left w:val="nil"/>
              <w:bottom w:val="single" w:sz="4" w:space="0" w:color="auto"/>
              <w:right w:val="single" w:sz="4" w:space="0" w:color="auto"/>
            </w:tcBorders>
            <w:vAlign w:val="center"/>
          </w:tcPr>
          <w:p w14:paraId="0FB7800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有出入库管理制度</w:t>
            </w:r>
          </w:p>
        </w:tc>
        <w:tc>
          <w:tcPr>
            <w:tcW w:w="582" w:type="dxa"/>
            <w:tcBorders>
              <w:top w:val="nil"/>
              <w:left w:val="nil"/>
              <w:bottom w:val="single" w:sz="4" w:space="0" w:color="auto"/>
              <w:right w:val="single" w:sz="4" w:space="0" w:color="auto"/>
            </w:tcBorders>
            <w:vAlign w:val="center"/>
          </w:tcPr>
          <w:p w14:paraId="0DB7EE1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4354510"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EEF4D53"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2602AB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E53E3F5"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tcBorders>
              <w:top w:val="single" w:sz="4" w:space="0" w:color="auto"/>
              <w:left w:val="single" w:sz="4" w:space="0" w:color="auto"/>
              <w:bottom w:val="single" w:sz="4" w:space="0" w:color="auto"/>
              <w:right w:val="single" w:sz="4" w:space="0" w:color="auto"/>
            </w:tcBorders>
            <w:vAlign w:val="center"/>
          </w:tcPr>
          <w:p w14:paraId="635D054B"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02A0FF8B"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75781D2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管理制度科学合理、内容完整</w:t>
            </w:r>
          </w:p>
        </w:tc>
        <w:tc>
          <w:tcPr>
            <w:tcW w:w="582" w:type="dxa"/>
            <w:tcBorders>
              <w:top w:val="nil"/>
              <w:left w:val="nil"/>
              <w:bottom w:val="single" w:sz="4" w:space="0" w:color="auto"/>
              <w:right w:val="single" w:sz="4" w:space="0" w:color="auto"/>
            </w:tcBorders>
            <w:vAlign w:val="center"/>
          </w:tcPr>
          <w:p w14:paraId="1C047BE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73131A92"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6F7A0A46"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D762D6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9B9013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val="restart"/>
            <w:tcBorders>
              <w:top w:val="single" w:sz="4" w:space="0" w:color="auto"/>
              <w:left w:val="single" w:sz="4" w:space="0" w:color="auto"/>
              <w:bottom w:val="single" w:sz="4" w:space="0" w:color="auto"/>
              <w:right w:val="single" w:sz="4" w:space="0" w:color="auto"/>
            </w:tcBorders>
            <w:vAlign w:val="center"/>
          </w:tcPr>
          <w:p w14:paraId="096F8BF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兽医诊断与用药制度（占</w:t>
            </w:r>
            <w:r>
              <w:rPr>
                <w:rFonts w:eastAsia="宋体"/>
                <w:color w:val="auto"/>
                <w:kern w:val="0"/>
                <w:sz w:val="21"/>
                <w:szCs w:val="21"/>
              </w:rPr>
              <w:t>3</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17587FE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应有兽医诊断与用药制度，基本内容包括兽医岗位职责、兽医工作规范、国家制度落实（禁用药管理、处方药管理、兽医处方管理、休药期管理）以及规范用药相关内容</w:t>
            </w:r>
          </w:p>
        </w:tc>
        <w:tc>
          <w:tcPr>
            <w:tcW w:w="3029" w:type="dxa"/>
            <w:tcBorders>
              <w:top w:val="nil"/>
              <w:left w:val="nil"/>
              <w:bottom w:val="single" w:sz="4" w:space="0" w:color="auto"/>
              <w:right w:val="single" w:sz="4" w:space="0" w:color="auto"/>
            </w:tcBorders>
            <w:vAlign w:val="center"/>
          </w:tcPr>
          <w:p w14:paraId="392FBB9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有兽医诊断与用药制度</w:t>
            </w:r>
          </w:p>
        </w:tc>
        <w:tc>
          <w:tcPr>
            <w:tcW w:w="582" w:type="dxa"/>
            <w:tcBorders>
              <w:top w:val="nil"/>
              <w:left w:val="nil"/>
              <w:bottom w:val="single" w:sz="4" w:space="0" w:color="auto"/>
              <w:right w:val="single" w:sz="4" w:space="0" w:color="auto"/>
            </w:tcBorders>
            <w:vAlign w:val="center"/>
          </w:tcPr>
          <w:p w14:paraId="773BDD80"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EAD754E"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3B424DE"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7E9109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32D95AC"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tcBorders>
              <w:top w:val="single" w:sz="4" w:space="0" w:color="auto"/>
              <w:left w:val="single" w:sz="4" w:space="0" w:color="auto"/>
              <w:bottom w:val="single" w:sz="4" w:space="0" w:color="auto"/>
              <w:right w:val="single" w:sz="4" w:space="0" w:color="auto"/>
            </w:tcBorders>
            <w:vAlign w:val="center"/>
          </w:tcPr>
          <w:p w14:paraId="06D398CA"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7E9944CA"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58F0EE2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兽医诊断与用药制度科学合理、内容完整</w:t>
            </w:r>
          </w:p>
        </w:tc>
        <w:tc>
          <w:tcPr>
            <w:tcW w:w="582" w:type="dxa"/>
            <w:tcBorders>
              <w:top w:val="nil"/>
              <w:left w:val="nil"/>
              <w:bottom w:val="single" w:sz="4" w:space="0" w:color="auto"/>
              <w:right w:val="single" w:sz="4" w:space="0" w:color="auto"/>
            </w:tcBorders>
            <w:vAlign w:val="center"/>
          </w:tcPr>
          <w:p w14:paraId="2DEE78E3"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30A060F3"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2FF51083"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00F7234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411315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val="restart"/>
            <w:tcBorders>
              <w:top w:val="single" w:sz="4" w:space="0" w:color="auto"/>
              <w:left w:val="single" w:sz="4" w:space="0" w:color="auto"/>
              <w:bottom w:val="single" w:sz="4" w:space="0" w:color="auto"/>
              <w:right w:val="single" w:sz="4" w:space="0" w:color="auto"/>
            </w:tcBorders>
            <w:vAlign w:val="center"/>
          </w:tcPr>
          <w:p w14:paraId="429E823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记录制度（占</w:t>
            </w:r>
            <w:r>
              <w:rPr>
                <w:rFonts w:eastAsia="宋体"/>
                <w:color w:val="auto"/>
                <w:kern w:val="0"/>
                <w:sz w:val="21"/>
                <w:szCs w:val="21"/>
              </w:rPr>
              <w:t>3</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5F6526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应有记录制度，基本内容至少包括三个方面，一是明确应建立记录的岗位、环节、事件，二是保证记录准确性和真实性，要求做到可查找、可统计、可追溯，三是记录管理，如责任人签名、存档时间等</w:t>
            </w:r>
          </w:p>
        </w:tc>
        <w:tc>
          <w:tcPr>
            <w:tcW w:w="3029" w:type="dxa"/>
            <w:tcBorders>
              <w:top w:val="nil"/>
              <w:left w:val="nil"/>
              <w:bottom w:val="single" w:sz="4" w:space="0" w:color="auto"/>
              <w:right w:val="single" w:sz="4" w:space="0" w:color="auto"/>
            </w:tcBorders>
            <w:vAlign w:val="center"/>
          </w:tcPr>
          <w:p w14:paraId="65C3460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有记录制度</w:t>
            </w:r>
          </w:p>
        </w:tc>
        <w:tc>
          <w:tcPr>
            <w:tcW w:w="582" w:type="dxa"/>
            <w:tcBorders>
              <w:top w:val="nil"/>
              <w:left w:val="nil"/>
              <w:bottom w:val="single" w:sz="4" w:space="0" w:color="auto"/>
              <w:right w:val="single" w:sz="4" w:space="0" w:color="auto"/>
            </w:tcBorders>
            <w:vAlign w:val="center"/>
          </w:tcPr>
          <w:p w14:paraId="0F625EE0"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BDE732B"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A5599E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7874DE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4CC4685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vMerge/>
            <w:tcBorders>
              <w:top w:val="single" w:sz="4" w:space="0" w:color="auto"/>
              <w:left w:val="single" w:sz="4" w:space="0" w:color="auto"/>
              <w:bottom w:val="single" w:sz="4" w:space="0" w:color="auto"/>
              <w:right w:val="single" w:sz="4" w:space="0" w:color="auto"/>
            </w:tcBorders>
            <w:vAlign w:val="center"/>
          </w:tcPr>
          <w:p w14:paraId="25E4A2A3"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4F3FFB70"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649DE8A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记录制度科学合理、内容完整</w:t>
            </w:r>
          </w:p>
        </w:tc>
        <w:tc>
          <w:tcPr>
            <w:tcW w:w="582" w:type="dxa"/>
            <w:tcBorders>
              <w:top w:val="nil"/>
              <w:left w:val="nil"/>
              <w:bottom w:val="single" w:sz="4" w:space="0" w:color="auto"/>
              <w:right w:val="single" w:sz="4" w:space="0" w:color="auto"/>
            </w:tcBorders>
            <w:vAlign w:val="center"/>
          </w:tcPr>
          <w:p w14:paraId="18F431C1"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6B258B1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6C07C10"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0FDA40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D89B4F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2910" w:type="dxa"/>
            <w:gridSpan w:val="2"/>
            <w:tcBorders>
              <w:top w:val="single" w:sz="4" w:space="0" w:color="auto"/>
              <w:left w:val="nil"/>
              <w:bottom w:val="single" w:sz="4" w:space="0" w:color="auto"/>
              <w:right w:val="single" w:sz="4" w:space="0" w:color="auto"/>
            </w:tcBorders>
            <w:vAlign w:val="center"/>
          </w:tcPr>
          <w:p w14:paraId="26EF880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其他制度（占</w:t>
            </w:r>
            <w:r>
              <w:rPr>
                <w:rFonts w:eastAsia="宋体"/>
                <w:color w:val="auto"/>
                <w:kern w:val="0"/>
                <w:sz w:val="21"/>
                <w:szCs w:val="21"/>
              </w:rPr>
              <w:t>2</w:t>
            </w:r>
            <w:r>
              <w:rPr>
                <w:rFonts w:eastAsia="宋体"/>
                <w:color w:val="auto"/>
                <w:kern w:val="0"/>
                <w:sz w:val="21"/>
                <w:szCs w:val="21"/>
              </w:rPr>
              <w:t>分）</w:t>
            </w:r>
          </w:p>
        </w:tc>
        <w:tc>
          <w:tcPr>
            <w:tcW w:w="2856" w:type="dxa"/>
            <w:tcBorders>
              <w:top w:val="nil"/>
              <w:left w:val="nil"/>
              <w:bottom w:val="single" w:sz="4" w:space="0" w:color="auto"/>
              <w:right w:val="single" w:sz="4" w:space="0" w:color="auto"/>
            </w:tcBorders>
            <w:vAlign w:val="center"/>
          </w:tcPr>
          <w:p w14:paraId="4E430FF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除上述制度外，还应有其他配套的制度，如卫生制度、免疫接种制度、饲料及饲料加工、档案管理等</w:t>
            </w:r>
          </w:p>
        </w:tc>
        <w:tc>
          <w:tcPr>
            <w:tcW w:w="3029" w:type="dxa"/>
            <w:tcBorders>
              <w:top w:val="nil"/>
              <w:left w:val="nil"/>
              <w:bottom w:val="single" w:sz="4" w:space="0" w:color="auto"/>
              <w:right w:val="single" w:sz="4" w:space="0" w:color="auto"/>
            </w:tcBorders>
            <w:vAlign w:val="center"/>
          </w:tcPr>
          <w:p w14:paraId="7DC9891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配套制度应完善合理，每缺少</w:t>
            </w:r>
            <w:r>
              <w:rPr>
                <w:rFonts w:eastAsia="宋体"/>
                <w:color w:val="auto"/>
                <w:kern w:val="0"/>
                <w:sz w:val="21"/>
                <w:szCs w:val="21"/>
              </w:rPr>
              <w:t>1</w:t>
            </w:r>
            <w:r>
              <w:rPr>
                <w:rFonts w:eastAsia="宋体"/>
                <w:color w:val="auto"/>
                <w:kern w:val="0"/>
                <w:sz w:val="21"/>
                <w:szCs w:val="21"/>
              </w:rPr>
              <w:t>项扣减</w:t>
            </w:r>
            <w:r>
              <w:rPr>
                <w:rFonts w:eastAsia="宋体"/>
                <w:color w:val="auto"/>
                <w:kern w:val="0"/>
                <w:sz w:val="21"/>
                <w:szCs w:val="21"/>
              </w:rPr>
              <w:t>1</w:t>
            </w:r>
            <w:r>
              <w:rPr>
                <w:rFonts w:eastAsia="宋体"/>
                <w:color w:val="auto"/>
                <w:kern w:val="0"/>
                <w:sz w:val="21"/>
                <w:szCs w:val="21"/>
              </w:rPr>
              <w:t>分，最低</w:t>
            </w:r>
            <w:r>
              <w:rPr>
                <w:rFonts w:eastAsia="宋体"/>
                <w:color w:val="auto"/>
                <w:kern w:val="0"/>
                <w:sz w:val="21"/>
                <w:szCs w:val="21"/>
              </w:rPr>
              <w:t>0</w:t>
            </w:r>
            <w:r>
              <w:rPr>
                <w:rFonts w:eastAsia="宋体"/>
                <w:color w:val="auto"/>
                <w:kern w:val="0"/>
                <w:sz w:val="21"/>
                <w:szCs w:val="21"/>
              </w:rPr>
              <w:t>分</w:t>
            </w:r>
          </w:p>
        </w:tc>
        <w:tc>
          <w:tcPr>
            <w:tcW w:w="582" w:type="dxa"/>
            <w:tcBorders>
              <w:top w:val="nil"/>
              <w:left w:val="nil"/>
              <w:bottom w:val="single" w:sz="4" w:space="0" w:color="auto"/>
              <w:right w:val="single" w:sz="4" w:space="0" w:color="auto"/>
            </w:tcBorders>
            <w:vAlign w:val="center"/>
          </w:tcPr>
          <w:p w14:paraId="379D474B"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27C4DF8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13FF585" w14:textId="77777777">
        <w:trPr>
          <w:cantSplit/>
          <w:trHeight w:val="20"/>
          <w:jc w:val="center"/>
        </w:trPr>
        <w:tc>
          <w:tcPr>
            <w:tcW w:w="619" w:type="dxa"/>
            <w:vMerge w:val="restart"/>
            <w:tcBorders>
              <w:top w:val="nil"/>
              <w:left w:val="single" w:sz="4" w:space="0" w:color="auto"/>
              <w:bottom w:val="single" w:sz="4" w:space="0" w:color="auto"/>
              <w:right w:val="single" w:sz="4" w:space="0" w:color="auto"/>
            </w:tcBorders>
            <w:vAlign w:val="center"/>
          </w:tcPr>
          <w:p w14:paraId="61643DDD"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3</w:t>
            </w:r>
          </w:p>
        </w:tc>
        <w:tc>
          <w:tcPr>
            <w:tcW w:w="930" w:type="dxa"/>
            <w:vMerge w:val="restart"/>
            <w:tcBorders>
              <w:top w:val="nil"/>
              <w:left w:val="single" w:sz="4" w:space="0" w:color="auto"/>
              <w:bottom w:val="single" w:sz="4" w:space="0" w:color="auto"/>
              <w:right w:val="single" w:sz="4" w:space="0" w:color="auto"/>
            </w:tcBorders>
            <w:vAlign w:val="center"/>
          </w:tcPr>
          <w:p w14:paraId="5DA62F22"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相关记录（共</w:t>
            </w:r>
            <w:r>
              <w:rPr>
                <w:rFonts w:eastAsia="宋体"/>
                <w:color w:val="auto"/>
                <w:kern w:val="0"/>
                <w:sz w:val="21"/>
                <w:szCs w:val="21"/>
              </w:rPr>
              <w:t>30</w:t>
            </w:r>
            <w:r>
              <w:rPr>
                <w:rFonts w:eastAsia="宋体"/>
                <w:color w:val="auto"/>
                <w:kern w:val="0"/>
                <w:sz w:val="21"/>
                <w:szCs w:val="21"/>
              </w:rPr>
              <w:t>分）</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14:paraId="4B6B221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兽用抗菌药出入库记录（占</w:t>
            </w:r>
            <w:r>
              <w:rPr>
                <w:rFonts w:eastAsia="宋体"/>
                <w:color w:val="auto"/>
                <w:kern w:val="0"/>
                <w:sz w:val="21"/>
                <w:szCs w:val="21"/>
              </w:rPr>
              <w:t>6</w:t>
            </w:r>
            <w:r>
              <w:rPr>
                <w:rFonts w:eastAsia="宋体"/>
                <w:color w:val="auto"/>
                <w:kern w:val="0"/>
                <w:sz w:val="21"/>
                <w:szCs w:val="21"/>
              </w:rPr>
              <w:t>分）</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14:paraId="6808888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有抗菌药物的购入、领用、库存等一系列记录（不超过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single" w:sz="4" w:space="0" w:color="auto"/>
              <w:left w:val="single" w:sz="4" w:space="0" w:color="auto"/>
              <w:bottom w:val="single" w:sz="4" w:space="0" w:color="auto"/>
              <w:right w:val="single" w:sz="4" w:space="0" w:color="auto"/>
            </w:tcBorders>
            <w:vAlign w:val="center"/>
          </w:tcPr>
          <w:p w14:paraId="2A6B772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所有兽用抗菌药（包括加药饲料）的购入、领用及库存，均应有完整的记录</w:t>
            </w:r>
          </w:p>
        </w:tc>
        <w:tc>
          <w:tcPr>
            <w:tcW w:w="3029" w:type="dxa"/>
            <w:tcBorders>
              <w:top w:val="nil"/>
              <w:left w:val="nil"/>
              <w:bottom w:val="single" w:sz="4" w:space="0" w:color="auto"/>
              <w:right w:val="single" w:sz="4" w:space="0" w:color="auto"/>
            </w:tcBorders>
            <w:vAlign w:val="center"/>
          </w:tcPr>
          <w:p w14:paraId="77C68BD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有兽用抗菌药购入、领用、库存等方面的记录</w:t>
            </w:r>
          </w:p>
        </w:tc>
        <w:tc>
          <w:tcPr>
            <w:tcW w:w="582" w:type="dxa"/>
            <w:tcBorders>
              <w:top w:val="nil"/>
              <w:left w:val="nil"/>
              <w:bottom w:val="single" w:sz="4" w:space="0" w:color="auto"/>
              <w:right w:val="single" w:sz="4" w:space="0" w:color="auto"/>
            </w:tcBorders>
            <w:vAlign w:val="center"/>
          </w:tcPr>
          <w:p w14:paraId="16EEFF23"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9BEA154"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0E0251E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DBADFA3"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5222E6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single" w:sz="4" w:space="0" w:color="auto"/>
              <w:left w:val="single" w:sz="4" w:space="0" w:color="auto"/>
              <w:bottom w:val="single" w:sz="4" w:space="0" w:color="auto"/>
              <w:right w:val="single" w:sz="4" w:space="0" w:color="auto"/>
            </w:tcBorders>
            <w:vAlign w:val="center"/>
          </w:tcPr>
          <w:p w14:paraId="2B5B1C7B"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single" w:sz="4" w:space="0" w:color="auto"/>
              <w:left w:val="single" w:sz="4" w:space="0" w:color="auto"/>
              <w:bottom w:val="single" w:sz="4" w:space="0" w:color="auto"/>
              <w:right w:val="single" w:sz="4" w:space="0" w:color="auto"/>
            </w:tcBorders>
            <w:vAlign w:val="center"/>
          </w:tcPr>
          <w:p w14:paraId="61606636"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single" w:sz="4" w:space="0" w:color="auto"/>
              <w:left w:val="single" w:sz="4" w:space="0" w:color="auto"/>
              <w:bottom w:val="single" w:sz="4" w:space="0" w:color="auto"/>
              <w:right w:val="single" w:sz="4" w:space="0" w:color="auto"/>
            </w:tcBorders>
            <w:vAlign w:val="center"/>
          </w:tcPr>
          <w:p w14:paraId="4A3E030D"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4807F6F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有完整的加药饲料（抗菌药物）购入、领用、库存等方面的记录</w:t>
            </w:r>
          </w:p>
        </w:tc>
        <w:tc>
          <w:tcPr>
            <w:tcW w:w="582" w:type="dxa"/>
            <w:tcBorders>
              <w:top w:val="nil"/>
              <w:left w:val="nil"/>
              <w:bottom w:val="single" w:sz="4" w:space="0" w:color="auto"/>
              <w:right w:val="single" w:sz="4" w:space="0" w:color="auto"/>
            </w:tcBorders>
            <w:vAlign w:val="center"/>
          </w:tcPr>
          <w:p w14:paraId="749A5B7C"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0B4AA9E"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4F489703"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0A0DEBD5"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31D121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single" w:sz="4" w:space="0" w:color="auto"/>
              <w:left w:val="single" w:sz="4" w:space="0" w:color="auto"/>
              <w:bottom w:val="single" w:sz="4" w:space="0" w:color="auto"/>
              <w:right w:val="single" w:sz="4" w:space="0" w:color="auto"/>
            </w:tcBorders>
            <w:vAlign w:val="center"/>
          </w:tcPr>
          <w:p w14:paraId="1D4BA951"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single" w:sz="4" w:space="0" w:color="auto"/>
              <w:left w:val="single" w:sz="4" w:space="0" w:color="auto"/>
              <w:bottom w:val="single" w:sz="4" w:space="0" w:color="auto"/>
              <w:right w:val="single" w:sz="4" w:space="0" w:color="auto"/>
            </w:tcBorders>
            <w:vAlign w:val="center"/>
          </w:tcPr>
          <w:p w14:paraId="7AAB3B4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相关记录内容完整（不超过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single" w:sz="4" w:space="0" w:color="auto"/>
              <w:left w:val="single" w:sz="4" w:space="0" w:color="auto"/>
              <w:bottom w:val="single" w:sz="4" w:space="0" w:color="auto"/>
              <w:right w:val="single" w:sz="4" w:space="0" w:color="auto"/>
            </w:tcBorders>
            <w:vAlign w:val="center"/>
          </w:tcPr>
          <w:p w14:paraId="160EDFA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记录内容应包括兽药通用名称、含量规格、数量、批准文号、生产批号、生产企业名称等</w:t>
            </w:r>
          </w:p>
        </w:tc>
        <w:tc>
          <w:tcPr>
            <w:tcW w:w="3029" w:type="dxa"/>
            <w:tcBorders>
              <w:top w:val="nil"/>
              <w:left w:val="nil"/>
              <w:bottom w:val="single" w:sz="4" w:space="0" w:color="auto"/>
              <w:right w:val="single" w:sz="4" w:space="0" w:color="auto"/>
            </w:tcBorders>
            <w:vAlign w:val="center"/>
          </w:tcPr>
          <w:p w14:paraId="53A5D14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记录内容完整、涵盖兽药通用名称、含量规格、数量、批准文号、生产批号、生产企业名称等方面</w:t>
            </w:r>
          </w:p>
        </w:tc>
        <w:tc>
          <w:tcPr>
            <w:tcW w:w="582" w:type="dxa"/>
            <w:tcBorders>
              <w:top w:val="nil"/>
              <w:left w:val="nil"/>
              <w:bottom w:val="single" w:sz="4" w:space="0" w:color="auto"/>
              <w:right w:val="single" w:sz="4" w:space="0" w:color="auto"/>
            </w:tcBorders>
            <w:vAlign w:val="center"/>
          </w:tcPr>
          <w:p w14:paraId="1B5A1D3C"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B20401D"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1C704E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2ED63F4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C477EC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single" w:sz="4" w:space="0" w:color="auto"/>
              <w:left w:val="single" w:sz="4" w:space="0" w:color="auto"/>
              <w:bottom w:val="single" w:sz="4" w:space="0" w:color="auto"/>
              <w:right w:val="single" w:sz="4" w:space="0" w:color="auto"/>
            </w:tcBorders>
            <w:vAlign w:val="center"/>
          </w:tcPr>
          <w:p w14:paraId="0DD7AAA2"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single" w:sz="4" w:space="0" w:color="auto"/>
              <w:left w:val="single" w:sz="4" w:space="0" w:color="auto"/>
              <w:bottom w:val="single" w:sz="4" w:space="0" w:color="auto"/>
              <w:right w:val="single" w:sz="4" w:space="0" w:color="auto"/>
            </w:tcBorders>
            <w:vAlign w:val="center"/>
          </w:tcPr>
          <w:p w14:paraId="25B9B297"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single" w:sz="4" w:space="0" w:color="auto"/>
              <w:left w:val="single" w:sz="4" w:space="0" w:color="auto"/>
              <w:bottom w:val="single" w:sz="4" w:space="0" w:color="auto"/>
              <w:right w:val="single" w:sz="4" w:space="0" w:color="auto"/>
            </w:tcBorders>
            <w:vAlign w:val="center"/>
          </w:tcPr>
          <w:p w14:paraId="60050500"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3B9DA90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记录内容准确一致、可追溯</w:t>
            </w:r>
          </w:p>
        </w:tc>
        <w:tc>
          <w:tcPr>
            <w:tcW w:w="582" w:type="dxa"/>
            <w:tcBorders>
              <w:top w:val="nil"/>
              <w:left w:val="nil"/>
              <w:bottom w:val="single" w:sz="4" w:space="0" w:color="auto"/>
              <w:right w:val="single" w:sz="4" w:space="0" w:color="auto"/>
            </w:tcBorders>
            <w:vAlign w:val="center"/>
          </w:tcPr>
          <w:p w14:paraId="2A6ACEE2"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E8F7D4E"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8D11651"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0B15185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4354BC4B"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single" w:sz="4" w:space="0" w:color="auto"/>
              <w:left w:val="single" w:sz="4" w:space="0" w:color="auto"/>
              <w:right w:val="single" w:sz="4" w:space="0" w:color="auto"/>
            </w:tcBorders>
            <w:vAlign w:val="center"/>
          </w:tcPr>
          <w:p w14:paraId="24C86389"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tcBorders>
              <w:top w:val="single" w:sz="4" w:space="0" w:color="auto"/>
              <w:left w:val="nil"/>
              <w:bottom w:val="single" w:sz="4" w:space="0" w:color="auto"/>
              <w:right w:val="single" w:sz="4" w:space="0" w:color="auto"/>
            </w:tcBorders>
            <w:vAlign w:val="center"/>
          </w:tcPr>
          <w:p w14:paraId="369F53E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记录账物平衡（不超过</w:t>
            </w:r>
            <w:r>
              <w:rPr>
                <w:rFonts w:eastAsia="宋体"/>
                <w:color w:val="auto"/>
                <w:kern w:val="0"/>
                <w:sz w:val="21"/>
                <w:szCs w:val="21"/>
              </w:rPr>
              <w:t>1</w:t>
            </w:r>
            <w:r>
              <w:rPr>
                <w:rFonts w:eastAsia="宋体"/>
                <w:color w:val="auto"/>
                <w:kern w:val="0"/>
                <w:sz w:val="21"/>
                <w:szCs w:val="21"/>
              </w:rPr>
              <w:t>分）</w:t>
            </w:r>
          </w:p>
        </w:tc>
        <w:tc>
          <w:tcPr>
            <w:tcW w:w="2856" w:type="dxa"/>
            <w:tcBorders>
              <w:top w:val="single" w:sz="4" w:space="0" w:color="auto"/>
              <w:left w:val="nil"/>
              <w:bottom w:val="single" w:sz="4" w:space="0" w:color="auto"/>
              <w:right w:val="single" w:sz="4" w:space="0" w:color="auto"/>
            </w:tcBorders>
            <w:vAlign w:val="center"/>
          </w:tcPr>
          <w:p w14:paraId="1962127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要做到账物平衡</w:t>
            </w:r>
          </w:p>
        </w:tc>
        <w:tc>
          <w:tcPr>
            <w:tcW w:w="3029" w:type="dxa"/>
            <w:tcBorders>
              <w:top w:val="nil"/>
              <w:left w:val="nil"/>
              <w:bottom w:val="single" w:sz="4" w:space="0" w:color="auto"/>
              <w:right w:val="single" w:sz="4" w:space="0" w:color="auto"/>
            </w:tcBorders>
            <w:vAlign w:val="center"/>
          </w:tcPr>
          <w:p w14:paraId="626C3C3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账物平衡，购买记录、出入库记录相互对应</w:t>
            </w:r>
          </w:p>
        </w:tc>
        <w:tc>
          <w:tcPr>
            <w:tcW w:w="582" w:type="dxa"/>
            <w:tcBorders>
              <w:top w:val="nil"/>
              <w:left w:val="nil"/>
              <w:bottom w:val="single" w:sz="4" w:space="0" w:color="auto"/>
              <w:right w:val="single" w:sz="4" w:space="0" w:color="auto"/>
            </w:tcBorders>
            <w:vAlign w:val="center"/>
          </w:tcPr>
          <w:p w14:paraId="6D5019D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34FD69D0"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020CA30E"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085225C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27F083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bottom w:val="single" w:sz="4" w:space="0" w:color="auto"/>
              <w:right w:val="single" w:sz="4" w:space="0" w:color="auto"/>
            </w:tcBorders>
            <w:vAlign w:val="center"/>
          </w:tcPr>
          <w:p w14:paraId="6E6A5102"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tcBorders>
              <w:top w:val="single" w:sz="4" w:space="0" w:color="auto"/>
              <w:left w:val="nil"/>
              <w:bottom w:val="single" w:sz="4" w:space="0" w:color="auto"/>
              <w:right w:val="single" w:sz="4" w:space="0" w:color="auto"/>
            </w:tcBorders>
            <w:vAlign w:val="center"/>
          </w:tcPr>
          <w:p w14:paraId="7FB2BAA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兽药入库追溯数据（不超过</w:t>
            </w:r>
            <w:r>
              <w:rPr>
                <w:rFonts w:eastAsia="宋体"/>
                <w:color w:val="auto"/>
                <w:kern w:val="0"/>
                <w:sz w:val="21"/>
                <w:szCs w:val="21"/>
              </w:rPr>
              <w:t>1</w:t>
            </w:r>
            <w:r>
              <w:rPr>
                <w:rFonts w:eastAsia="宋体"/>
                <w:color w:val="auto"/>
                <w:kern w:val="0"/>
                <w:sz w:val="21"/>
                <w:szCs w:val="21"/>
              </w:rPr>
              <w:t>分）</w:t>
            </w:r>
          </w:p>
        </w:tc>
        <w:tc>
          <w:tcPr>
            <w:tcW w:w="2856" w:type="dxa"/>
            <w:tcBorders>
              <w:top w:val="single" w:sz="4" w:space="0" w:color="auto"/>
              <w:left w:val="nil"/>
              <w:bottom w:val="single" w:sz="4" w:space="0" w:color="auto"/>
              <w:right w:val="single" w:sz="4" w:space="0" w:color="auto"/>
            </w:tcBorders>
            <w:vAlign w:val="center"/>
          </w:tcPr>
          <w:p w14:paraId="06B06FE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兽药入库信息均上传兽药产品追溯系统（或</w:t>
            </w:r>
            <w:r>
              <w:rPr>
                <w:rFonts w:eastAsia="宋体"/>
                <w:color w:val="auto"/>
                <w:kern w:val="0"/>
                <w:sz w:val="21"/>
                <w:szCs w:val="21"/>
              </w:rPr>
              <w:t>“</w:t>
            </w:r>
            <w:r>
              <w:rPr>
                <w:rFonts w:eastAsia="宋体"/>
                <w:color w:val="auto"/>
                <w:kern w:val="0"/>
                <w:sz w:val="21"/>
                <w:szCs w:val="21"/>
              </w:rPr>
              <w:t>湖北智慧兽医</w:t>
            </w:r>
            <w:r>
              <w:rPr>
                <w:rFonts w:eastAsia="宋体"/>
                <w:color w:val="auto"/>
                <w:kern w:val="0"/>
                <w:sz w:val="21"/>
                <w:szCs w:val="21"/>
              </w:rPr>
              <w:t>+”</w:t>
            </w:r>
            <w:r>
              <w:rPr>
                <w:rFonts w:eastAsia="宋体"/>
                <w:color w:val="auto"/>
                <w:kern w:val="0"/>
                <w:sz w:val="21"/>
                <w:szCs w:val="21"/>
              </w:rPr>
              <w:t>平台）</w:t>
            </w:r>
          </w:p>
        </w:tc>
        <w:tc>
          <w:tcPr>
            <w:tcW w:w="3029" w:type="dxa"/>
            <w:tcBorders>
              <w:top w:val="nil"/>
              <w:left w:val="nil"/>
              <w:bottom w:val="single" w:sz="4" w:space="0" w:color="auto"/>
              <w:right w:val="single" w:sz="4" w:space="0" w:color="auto"/>
            </w:tcBorders>
            <w:vAlign w:val="center"/>
          </w:tcPr>
          <w:p w14:paraId="39C2419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有上传兽药入库信息至国家兽药产品追溯系统（或</w:t>
            </w:r>
            <w:r>
              <w:rPr>
                <w:rFonts w:eastAsia="宋体"/>
                <w:color w:val="auto"/>
                <w:kern w:val="0"/>
                <w:sz w:val="21"/>
                <w:szCs w:val="21"/>
              </w:rPr>
              <w:t>“</w:t>
            </w:r>
            <w:r>
              <w:rPr>
                <w:rFonts w:eastAsia="宋体"/>
                <w:color w:val="auto"/>
                <w:kern w:val="0"/>
                <w:sz w:val="21"/>
                <w:szCs w:val="21"/>
              </w:rPr>
              <w:t>湖北智慧兽医</w:t>
            </w:r>
            <w:r>
              <w:rPr>
                <w:rFonts w:eastAsia="宋体"/>
                <w:color w:val="auto"/>
                <w:kern w:val="0"/>
                <w:sz w:val="21"/>
                <w:szCs w:val="21"/>
              </w:rPr>
              <w:t>+”</w:t>
            </w:r>
            <w:r>
              <w:rPr>
                <w:rFonts w:eastAsia="宋体"/>
                <w:color w:val="auto"/>
                <w:kern w:val="0"/>
                <w:sz w:val="21"/>
                <w:szCs w:val="21"/>
              </w:rPr>
              <w:t>平台）</w:t>
            </w:r>
          </w:p>
        </w:tc>
        <w:tc>
          <w:tcPr>
            <w:tcW w:w="582" w:type="dxa"/>
            <w:tcBorders>
              <w:top w:val="nil"/>
              <w:left w:val="nil"/>
              <w:bottom w:val="single" w:sz="4" w:space="0" w:color="auto"/>
              <w:right w:val="single" w:sz="4" w:space="0" w:color="auto"/>
            </w:tcBorders>
            <w:vAlign w:val="center"/>
          </w:tcPr>
          <w:p w14:paraId="6C5B3909"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02A7FFCA"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5D461113"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9D80C2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058251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409484A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兽医诊疗记录（占</w:t>
            </w:r>
            <w:r>
              <w:rPr>
                <w:rFonts w:eastAsia="宋体"/>
                <w:color w:val="auto"/>
                <w:kern w:val="0"/>
                <w:sz w:val="21"/>
                <w:szCs w:val="21"/>
              </w:rPr>
              <w:t>10</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1CB1E09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兽医诊疗记录（不超过</w:t>
            </w:r>
            <w:r>
              <w:rPr>
                <w:rFonts w:eastAsia="宋体"/>
                <w:color w:val="auto"/>
                <w:kern w:val="0"/>
                <w:sz w:val="21"/>
                <w:szCs w:val="21"/>
              </w:rPr>
              <w:t>4</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6F011C1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治疗性</w:t>
            </w:r>
            <w:proofErr w:type="gramStart"/>
            <w:r>
              <w:rPr>
                <w:rFonts w:eastAsia="宋体"/>
                <w:color w:val="auto"/>
                <w:kern w:val="0"/>
                <w:sz w:val="21"/>
                <w:szCs w:val="21"/>
              </w:rPr>
              <w:t>用药均</w:t>
            </w:r>
            <w:proofErr w:type="gramEnd"/>
            <w:r>
              <w:rPr>
                <w:rFonts w:eastAsia="宋体"/>
                <w:color w:val="auto"/>
                <w:kern w:val="0"/>
                <w:sz w:val="21"/>
                <w:szCs w:val="21"/>
              </w:rPr>
              <w:t>应有完整的兽医诊疗记录</w:t>
            </w:r>
          </w:p>
        </w:tc>
        <w:tc>
          <w:tcPr>
            <w:tcW w:w="3029" w:type="dxa"/>
            <w:tcBorders>
              <w:top w:val="nil"/>
              <w:left w:val="nil"/>
              <w:bottom w:val="single" w:sz="4" w:space="0" w:color="auto"/>
              <w:right w:val="single" w:sz="4" w:space="0" w:color="auto"/>
            </w:tcBorders>
            <w:vAlign w:val="center"/>
          </w:tcPr>
          <w:p w14:paraId="189EF95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有细致的兽医诊疗记录</w:t>
            </w:r>
          </w:p>
        </w:tc>
        <w:tc>
          <w:tcPr>
            <w:tcW w:w="582" w:type="dxa"/>
            <w:tcBorders>
              <w:top w:val="nil"/>
              <w:left w:val="nil"/>
              <w:bottom w:val="single" w:sz="4" w:space="0" w:color="auto"/>
              <w:right w:val="single" w:sz="4" w:space="0" w:color="auto"/>
            </w:tcBorders>
            <w:vAlign w:val="center"/>
          </w:tcPr>
          <w:p w14:paraId="25D062F0"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6704CFB"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C106A53"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409E23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A38296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079A2573"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F9B6101"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46E52DFE"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61223FD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兽医诊疗记录应完整，并与用药记录内容一致；每发现缺少</w:t>
            </w:r>
            <w:r>
              <w:rPr>
                <w:rFonts w:eastAsia="宋体"/>
                <w:color w:val="auto"/>
                <w:kern w:val="0"/>
                <w:sz w:val="21"/>
                <w:szCs w:val="21"/>
              </w:rPr>
              <w:t>1</w:t>
            </w:r>
            <w:r>
              <w:rPr>
                <w:rFonts w:eastAsia="宋体"/>
                <w:color w:val="auto"/>
                <w:kern w:val="0"/>
                <w:sz w:val="21"/>
                <w:szCs w:val="21"/>
              </w:rPr>
              <w:t>项扣减</w:t>
            </w:r>
            <w:r>
              <w:rPr>
                <w:rFonts w:eastAsia="宋体"/>
                <w:color w:val="auto"/>
                <w:kern w:val="0"/>
                <w:sz w:val="21"/>
                <w:szCs w:val="21"/>
              </w:rPr>
              <w:t>1</w:t>
            </w:r>
            <w:r>
              <w:rPr>
                <w:rFonts w:eastAsia="宋体"/>
                <w:color w:val="auto"/>
                <w:kern w:val="0"/>
                <w:sz w:val="21"/>
                <w:szCs w:val="21"/>
              </w:rPr>
              <w:t>分，最低</w:t>
            </w:r>
            <w:r>
              <w:rPr>
                <w:rFonts w:eastAsia="宋体"/>
                <w:color w:val="auto"/>
                <w:kern w:val="0"/>
                <w:sz w:val="21"/>
                <w:szCs w:val="21"/>
              </w:rPr>
              <w:t>0</w:t>
            </w:r>
            <w:r>
              <w:rPr>
                <w:rFonts w:eastAsia="宋体"/>
                <w:color w:val="auto"/>
                <w:kern w:val="0"/>
                <w:sz w:val="21"/>
                <w:szCs w:val="21"/>
              </w:rPr>
              <w:t>分</w:t>
            </w:r>
          </w:p>
        </w:tc>
        <w:tc>
          <w:tcPr>
            <w:tcW w:w="582" w:type="dxa"/>
            <w:tcBorders>
              <w:top w:val="nil"/>
              <w:left w:val="nil"/>
              <w:bottom w:val="single" w:sz="4" w:space="0" w:color="auto"/>
              <w:right w:val="single" w:sz="4" w:space="0" w:color="auto"/>
            </w:tcBorders>
            <w:vAlign w:val="center"/>
          </w:tcPr>
          <w:p w14:paraId="79F706E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3</w:t>
            </w:r>
          </w:p>
        </w:tc>
        <w:tc>
          <w:tcPr>
            <w:tcW w:w="435" w:type="dxa"/>
            <w:tcBorders>
              <w:top w:val="nil"/>
              <w:left w:val="nil"/>
              <w:bottom w:val="single" w:sz="4" w:space="0" w:color="auto"/>
              <w:right w:val="single" w:sz="4" w:space="0" w:color="auto"/>
            </w:tcBorders>
            <w:vAlign w:val="center"/>
          </w:tcPr>
          <w:p w14:paraId="14D07475"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7F6BF9A6"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CCBA00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AC64CDB"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47F6F7C"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37E4C0B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诊疗记录内容（不超过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DC0F53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记录内容至少包括动物疾病症状、检查、诊断、用药及转归情况</w:t>
            </w:r>
          </w:p>
        </w:tc>
        <w:tc>
          <w:tcPr>
            <w:tcW w:w="3029" w:type="dxa"/>
            <w:tcBorders>
              <w:top w:val="nil"/>
              <w:left w:val="nil"/>
              <w:bottom w:val="single" w:sz="4" w:space="0" w:color="auto"/>
              <w:right w:val="single" w:sz="4" w:space="0" w:color="auto"/>
            </w:tcBorders>
            <w:vAlign w:val="center"/>
          </w:tcPr>
          <w:p w14:paraId="4E8BC0DA"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记录包括基本要求全部内容</w:t>
            </w:r>
          </w:p>
        </w:tc>
        <w:tc>
          <w:tcPr>
            <w:tcW w:w="582" w:type="dxa"/>
            <w:tcBorders>
              <w:top w:val="nil"/>
              <w:left w:val="nil"/>
              <w:bottom w:val="single" w:sz="4" w:space="0" w:color="auto"/>
              <w:right w:val="single" w:sz="4" w:space="0" w:color="auto"/>
            </w:tcBorders>
            <w:vAlign w:val="center"/>
          </w:tcPr>
          <w:p w14:paraId="627259CA"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7EB781E"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68F2929C"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C5564F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30E535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79FBF5D"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467D4AAC"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4FA673F0"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3FBA94A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记录准确一致</w:t>
            </w:r>
          </w:p>
        </w:tc>
        <w:tc>
          <w:tcPr>
            <w:tcW w:w="582" w:type="dxa"/>
            <w:tcBorders>
              <w:top w:val="nil"/>
              <w:left w:val="nil"/>
              <w:bottom w:val="single" w:sz="4" w:space="0" w:color="auto"/>
              <w:right w:val="single" w:sz="4" w:space="0" w:color="auto"/>
            </w:tcBorders>
            <w:vAlign w:val="center"/>
          </w:tcPr>
          <w:p w14:paraId="73E5BC0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F6B784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0D623522"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CEF61C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468814B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6D8EC9FA"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19E76971"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动物解剖记录（不超过</w:t>
            </w:r>
            <w:r>
              <w:rPr>
                <w:rFonts w:eastAsia="宋体"/>
                <w:color w:val="auto"/>
                <w:kern w:val="0"/>
                <w:sz w:val="21"/>
                <w:szCs w:val="21"/>
              </w:rPr>
              <w:t>2</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DC4E3F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应有病死动物或典型病例剖检记录，包括大体剖检和必要的病理解剖学检查</w:t>
            </w:r>
          </w:p>
        </w:tc>
        <w:tc>
          <w:tcPr>
            <w:tcW w:w="3029" w:type="dxa"/>
            <w:tcBorders>
              <w:top w:val="nil"/>
              <w:left w:val="nil"/>
              <w:bottom w:val="single" w:sz="4" w:space="0" w:color="auto"/>
              <w:right w:val="single" w:sz="4" w:space="0" w:color="auto"/>
            </w:tcBorders>
            <w:vAlign w:val="center"/>
          </w:tcPr>
          <w:p w14:paraId="656BA69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有病死或典型病例动物解剖记录</w:t>
            </w:r>
          </w:p>
        </w:tc>
        <w:tc>
          <w:tcPr>
            <w:tcW w:w="582" w:type="dxa"/>
            <w:tcBorders>
              <w:top w:val="nil"/>
              <w:left w:val="nil"/>
              <w:bottom w:val="single" w:sz="4" w:space="0" w:color="auto"/>
              <w:right w:val="single" w:sz="4" w:space="0" w:color="auto"/>
            </w:tcBorders>
            <w:vAlign w:val="center"/>
          </w:tcPr>
          <w:p w14:paraId="6DE20F52"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1472A64B"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0C219029"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0B9D2170"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6186F20"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26BE343"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4FFA4380"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4EFC6E40"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451E648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有必要的病理解剖学检查记录（包括委托）</w:t>
            </w:r>
          </w:p>
        </w:tc>
        <w:tc>
          <w:tcPr>
            <w:tcW w:w="582" w:type="dxa"/>
            <w:tcBorders>
              <w:top w:val="nil"/>
              <w:left w:val="nil"/>
              <w:bottom w:val="single" w:sz="4" w:space="0" w:color="auto"/>
              <w:right w:val="single" w:sz="4" w:space="0" w:color="auto"/>
            </w:tcBorders>
            <w:vAlign w:val="center"/>
          </w:tcPr>
          <w:p w14:paraId="3A03F36D"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449E68A6"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852E271"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EA41EE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943667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9BF443E"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tcBorders>
              <w:top w:val="nil"/>
              <w:left w:val="nil"/>
              <w:bottom w:val="single" w:sz="4" w:space="0" w:color="auto"/>
              <w:right w:val="single" w:sz="4" w:space="0" w:color="auto"/>
            </w:tcBorders>
            <w:vAlign w:val="center"/>
          </w:tcPr>
          <w:p w14:paraId="29A9C3FC"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药物敏感性试验记录（不超过</w:t>
            </w:r>
            <w:r>
              <w:rPr>
                <w:rFonts w:eastAsia="宋体"/>
                <w:color w:val="auto"/>
                <w:kern w:val="0"/>
                <w:sz w:val="21"/>
                <w:szCs w:val="21"/>
              </w:rPr>
              <w:t>1</w:t>
            </w:r>
            <w:r>
              <w:rPr>
                <w:rFonts w:eastAsia="宋体"/>
                <w:color w:val="auto"/>
                <w:kern w:val="0"/>
                <w:sz w:val="21"/>
                <w:szCs w:val="21"/>
              </w:rPr>
              <w:t>分）</w:t>
            </w:r>
          </w:p>
        </w:tc>
        <w:tc>
          <w:tcPr>
            <w:tcW w:w="2856" w:type="dxa"/>
            <w:tcBorders>
              <w:top w:val="nil"/>
              <w:left w:val="nil"/>
              <w:bottom w:val="single" w:sz="4" w:space="0" w:color="auto"/>
              <w:right w:val="single" w:sz="4" w:space="0" w:color="auto"/>
            </w:tcBorders>
            <w:vAlign w:val="center"/>
          </w:tcPr>
          <w:p w14:paraId="70D05CA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应有药物敏感性试验记录</w:t>
            </w:r>
          </w:p>
        </w:tc>
        <w:tc>
          <w:tcPr>
            <w:tcW w:w="3029" w:type="dxa"/>
            <w:tcBorders>
              <w:top w:val="nil"/>
              <w:left w:val="nil"/>
              <w:bottom w:val="single" w:sz="4" w:space="0" w:color="auto"/>
              <w:right w:val="single" w:sz="4" w:space="0" w:color="auto"/>
            </w:tcBorders>
            <w:vAlign w:val="center"/>
          </w:tcPr>
          <w:p w14:paraId="047E94A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有药物敏感性试验记录（包括委托）</w:t>
            </w:r>
          </w:p>
        </w:tc>
        <w:tc>
          <w:tcPr>
            <w:tcW w:w="582" w:type="dxa"/>
            <w:tcBorders>
              <w:top w:val="nil"/>
              <w:left w:val="nil"/>
              <w:bottom w:val="single" w:sz="4" w:space="0" w:color="auto"/>
              <w:right w:val="single" w:sz="4" w:space="0" w:color="auto"/>
            </w:tcBorders>
            <w:vAlign w:val="center"/>
          </w:tcPr>
          <w:p w14:paraId="0718E65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61496920"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4FF610F0"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EC5DF84"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81CBC53"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17168E2"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tcBorders>
              <w:top w:val="nil"/>
              <w:left w:val="nil"/>
              <w:bottom w:val="single" w:sz="4" w:space="0" w:color="auto"/>
              <w:right w:val="single" w:sz="4" w:space="0" w:color="auto"/>
            </w:tcBorders>
            <w:vAlign w:val="center"/>
          </w:tcPr>
          <w:p w14:paraId="06D190C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兽医处方记录（不超过</w:t>
            </w:r>
            <w:r>
              <w:rPr>
                <w:rFonts w:eastAsia="宋体"/>
                <w:color w:val="auto"/>
                <w:kern w:val="0"/>
                <w:sz w:val="21"/>
                <w:szCs w:val="21"/>
              </w:rPr>
              <w:t>1</w:t>
            </w:r>
            <w:r>
              <w:rPr>
                <w:rFonts w:eastAsia="宋体"/>
                <w:color w:val="auto"/>
                <w:kern w:val="0"/>
                <w:sz w:val="21"/>
                <w:szCs w:val="21"/>
              </w:rPr>
              <w:t>分）</w:t>
            </w:r>
          </w:p>
        </w:tc>
        <w:tc>
          <w:tcPr>
            <w:tcW w:w="2856" w:type="dxa"/>
            <w:tcBorders>
              <w:top w:val="nil"/>
              <w:left w:val="nil"/>
              <w:bottom w:val="single" w:sz="4" w:space="0" w:color="auto"/>
              <w:right w:val="single" w:sz="4" w:space="0" w:color="auto"/>
            </w:tcBorders>
            <w:vAlign w:val="center"/>
          </w:tcPr>
          <w:p w14:paraId="30ACD52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抗菌药的使用应有兽医处方记录，包括用药对象及其数量、诊断结果、兽药名称、剂量、疗程和必要的休药期提示</w:t>
            </w:r>
          </w:p>
        </w:tc>
        <w:tc>
          <w:tcPr>
            <w:tcW w:w="3029" w:type="dxa"/>
            <w:tcBorders>
              <w:top w:val="nil"/>
              <w:left w:val="nil"/>
              <w:bottom w:val="single" w:sz="4" w:space="0" w:color="auto"/>
              <w:right w:val="single" w:sz="4" w:space="0" w:color="auto"/>
            </w:tcBorders>
            <w:vAlign w:val="center"/>
          </w:tcPr>
          <w:p w14:paraId="7178FF7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每次抗菌药使用均有兽医处方记录，内容包括用药对象及其数量、诊断结果、兽药名称、剂量、疗程和必要的休药期提示</w:t>
            </w:r>
          </w:p>
        </w:tc>
        <w:tc>
          <w:tcPr>
            <w:tcW w:w="582" w:type="dxa"/>
            <w:tcBorders>
              <w:top w:val="nil"/>
              <w:left w:val="nil"/>
              <w:bottom w:val="single" w:sz="4" w:space="0" w:color="auto"/>
              <w:right w:val="single" w:sz="4" w:space="0" w:color="auto"/>
            </w:tcBorders>
            <w:vAlign w:val="center"/>
          </w:tcPr>
          <w:p w14:paraId="49EE80E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DD5038D"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1933AC4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2DF4A36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1D2E5714"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right w:val="single" w:sz="4" w:space="0" w:color="auto"/>
            </w:tcBorders>
            <w:vAlign w:val="center"/>
          </w:tcPr>
          <w:p w14:paraId="15CF62E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用药记录（占</w:t>
            </w:r>
            <w:r>
              <w:rPr>
                <w:rFonts w:eastAsia="宋体"/>
                <w:color w:val="auto"/>
                <w:kern w:val="0"/>
                <w:sz w:val="21"/>
                <w:szCs w:val="21"/>
              </w:rPr>
              <w:t>10</w:t>
            </w:r>
            <w:r>
              <w:rPr>
                <w:rFonts w:eastAsia="宋体"/>
                <w:color w:val="auto"/>
                <w:kern w:val="0"/>
                <w:sz w:val="21"/>
                <w:szCs w:val="21"/>
              </w:rPr>
              <w:t>分）</w:t>
            </w:r>
          </w:p>
          <w:p w14:paraId="5010DF3A"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3250823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完整的用药记录（不超过</w:t>
            </w:r>
            <w:r>
              <w:rPr>
                <w:rFonts w:eastAsia="宋体"/>
                <w:color w:val="auto"/>
                <w:kern w:val="0"/>
                <w:sz w:val="21"/>
                <w:szCs w:val="21"/>
              </w:rPr>
              <w:t>5</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55A0897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用药记录完整，特别是兽用抗菌药，包括加药饲料的用药记录完整</w:t>
            </w:r>
          </w:p>
        </w:tc>
        <w:tc>
          <w:tcPr>
            <w:tcW w:w="3029" w:type="dxa"/>
            <w:tcBorders>
              <w:top w:val="nil"/>
              <w:left w:val="nil"/>
              <w:bottom w:val="single" w:sz="4" w:space="0" w:color="auto"/>
              <w:right w:val="single" w:sz="4" w:space="0" w:color="auto"/>
            </w:tcBorders>
            <w:vAlign w:val="center"/>
          </w:tcPr>
          <w:p w14:paraId="0AC776E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有兽用抗菌药使用记录</w:t>
            </w:r>
          </w:p>
        </w:tc>
        <w:tc>
          <w:tcPr>
            <w:tcW w:w="582" w:type="dxa"/>
            <w:tcBorders>
              <w:top w:val="nil"/>
              <w:left w:val="nil"/>
              <w:bottom w:val="single" w:sz="4" w:space="0" w:color="auto"/>
              <w:right w:val="single" w:sz="4" w:space="0" w:color="auto"/>
            </w:tcBorders>
            <w:vAlign w:val="center"/>
          </w:tcPr>
          <w:p w14:paraId="21282986"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1CCDAB5C"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234BF019"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E661BE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E495883"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right w:val="single" w:sz="4" w:space="0" w:color="auto"/>
            </w:tcBorders>
            <w:vAlign w:val="center"/>
          </w:tcPr>
          <w:p w14:paraId="3ED59380"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2885D49"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646F6D71"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21C6838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兽用抗菌药使用记录完整</w:t>
            </w:r>
          </w:p>
        </w:tc>
        <w:tc>
          <w:tcPr>
            <w:tcW w:w="582" w:type="dxa"/>
            <w:tcBorders>
              <w:top w:val="nil"/>
              <w:left w:val="nil"/>
              <w:bottom w:val="single" w:sz="4" w:space="0" w:color="auto"/>
              <w:right w:val="single" w:sz="4" w:space="0" w:color="auto"/>
            </w:tcBorders>
            <w:vAlign w:val="center"/>
          </w:tcPr>
          <w:p w14:paraId="57B0DF6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377875CC"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EE8452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346B285"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A3B5E13"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right w:val="single" w:sz="4" w:space="0" w:color="auto"/>
            </w:tcBorders>
            <w:vAlign w:val="center"/>
          </w:tcPr>
          <w:p w14:paraId="1294DCDE"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3E9DB94"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6D99C00A"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3E69227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有加药饲料（兽用抗菌药）的用药记录</w:t>
            </w:r>
          </w:p>
        </w:tc>
        <w:tc>
          <w:tcPr>
            <w:tcW w:w="582" w:type="dxa"/>
            <w:tcBorders>
              <w:top w:val="nil"/>
              <w:left w:val="nil"/>
              <w:bottom w:val="single" w:sz="4" w:space="0" w:color="auto"/>
              <w:right w:val="single" w:sz="4" w:space="0" w:color="auto"/>
            </w:tcBorders>
            <w:vAlign w:val="center"/>
          </w:tcPr>
          <w:p w14:paraId="625BF92F"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7D7364A0"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647E77C"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FB30E0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32E7A0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right w:val="single" w:sz="4" w:space="0" w:color="auto"/>
            </w:tcBorders>
            <w:vAlign w:val="center"/>
          </w:tcPr>
          <w:p w14:paraId="390C9465"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2A5BA76"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1AEF1D8E"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624D9E8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加药饲料（兽用抗菌药）的用药记录完整</w:t>
            </w:r>
          </w:p>
        </w:tc>
        <w:tc>
          <w:tcPr>
            <w:tcW w:w="582" w:type="dxa"/>
            <w:tcBorders>
              <w:top w:val="nil"/>
              <w:left w:val="nil"/>
              <w:bottom w:val="single" w:sz="4" w:space="0" w:color="auto"/>
              <w:right w:val="single" w:sz="4" w:space="0" w:color="auto"/>
            </w:tcBorders>
            <w:vAlign w:val="center"/>
          </w:tcPr>
          <w:p w14:paraId="56C6DDD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263910D8"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F33993E"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F888904"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3FD39C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right w:val="single" w:sz="4" w:space="0" w:color="auto"/>
            </w:tcBorders>
            <w:vAlign w:val="center"/>
          </w:tcPr>
          <w:p w14:paraId="549EE455"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6EAA64B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用药记录内容（不超过</w:t>
            </w:r>
            <w:r>
              <w:rPr>
                <w:rFonts w:eastAsia="宋体"/>
                <w:color w:val="auto"/>
                <w:kern w:val="0"/>
                <w:sz w:val="21"/>
                <w:szCs w:val="21"/>
                <w:lang w:val="en"/>
              </w:rPr>
              <w:t>4</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19E6F0D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用药记录内容应详实，应具体到品种、规格、使用量和用药次数，且与兽医诊疗、处方、药房用药记录一致</w:t>
            </w:r>
          </w:p>
        </w:tc>
        <w:tc>
          <w:tcPr>
            <w:tcW w:w="3029" w:type="dxa"/>
            <w:tcBorders>
              <w:top w:val="nil"/>
              <w:left w:val="nil"/>
              <w:bottom w:val="single" w:sz="4" w:space="0" w:color="auto"/>
              <w:right w:val="single" w:sz="4" w:space="0" w:color="auto"/>
            </w:tcBorders>
            <w:vAlign w:val="center"/>
          </w:tcPr>
          <w:p w14:paraId="4BB3183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用药记录内容详实完整，包括品种、规格、使用量和用药次数等信息</w:t>
            </w:r>
          </w:p>
        </w:tc>
        <w:tc>
          <w:tcPr>
            <w:tcW w:w="582" w:type="dxa"/>
            <w:tcBorders>
              <w:top w:val="nil"/>
              <w:left w:val="nil"/>
              <w:bottom w:val="single" w:sz="4" w:space="0" w:color="auto"/>
              <w:right w:val="single" w:sz="4" w:space="0" w:color="auto"/>
            </w:tcBorders>
            <w:vAlign w:val="center"/>
          </w:tcPr>
          <w:p w14:paraId="30B5C0B7" w14:textId="77777777" w:rsidR="008C48FE" w:rsidRDefault="00881EB1">
            <w:pPr>
              <w:widowControl/>
              <w:snapToGrid w:val="0"/>
              <w:spacing w:line="260" w:lineRule="exact"/>
              <w:ind w:firstLineChars="0" w:firstLine="0"/>
              <w:jc w:val="center"/>
              <w:rPr>
                <w:rFonts w:eastAsia="宋体"/>
                <w:color w:val="auto"/>
                <w:kern w:val="0"/>
                <w:sz w:val="21"/>
                <w:szCs w:val="21"/>
                <w:lang w:val="en"/>
              </w:rPr>
            </w:pPr>
            <w:r>
              <w:rPr>
                <w:rFonts w:eastAsia="宋体"/>
                <w:color w:val="auto"/>
                <w:kern w:val="0"/>
                <w:sz w:val="21"/>
                <w:szCs w:val="21"/>
                <w:lang w:val="en"/>
              </w:rPr>
              <w:t>2</w:t>
            </w:r>
          </w:p>
        </w:tc>
        <w:tc>
          <w:tcPr>
            <w:tcW w:w="435" w:type="dxa"/>
            <w:tcBorders>
              <w:top w:val="nil"/>
              <w:left w:val="nil"/>
              <w:bottom w:val="single" w:sz="4" w:space="0" w:color="auto"/>
              <w:right w:val="single" w:sz="4" w:space="0" w:color="auto"/>
            </w:tcBorders>
            <w:vAlign w:val="center"/>
          </w:tcPr>
          <w:p w14:paraId="47AEFD2E"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5F0A90A0"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98A969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4C0327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right w:val="single" w:sz="4" w:space="0" w:color="auto"/>
            </w:tcBorders>
            <w:vAlign w:val="center"/>
          </w:tcPr>
          <w:p w14:paraId="0C5CD2A1"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60092468"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59C69347"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320D016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用药记录内容与兽医诊疗、处方、药房用药等相应记录一致</w:t>
            </w:r>
          </w:p>
        </w:tc>
        <w:tc>
          <w:tcPr>
            <w:tcW w:w="582" w:type="dxa"/>
            <w:tcBorders>
              <w:top w:val="nil"/>
              <w:left w:val="nil"/>
              <w:bottom w:val="single" w:sz="4" w:space="0" w:color="auto"/>
              <w:right w:val="single" w:sz="4" w:space="0" w:color="auto"/>
            </w:tcBorders>
            <w:vAlign w:val="center"/>
          </w:tcPr>
          <w:p w14:paraId="37FBBADD"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4F3C801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0E436EDE"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335B32A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4CB2F30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left w:val="single" w:sz="4" w:space="0" w:color="auto"/>
              <w:bottom w:val="single" w:sz="4" w:space="0" w:color="auto"/>
              <w:right w:val="single" w:sz="4" w:space="0" w:color="auto"/>
            </w:tcBorders>
            <w:vAlign w:val="center"/>
          </w:tcPr>
          <w:p w14:paraId="08233762"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tcBorders>
              <w:top w:val="nil"/>
              <w:left w:val="single" w:sz="4" w:space="0" w:color="auto"/>
              <w:bottom w:val="single" w:sz="4" w:space="0" w:color="auto"/>
              <w:right w:val="single" w:sz="4" w:space="0" w:color="auto"/>
            </w:tcBorders>
            <w:vAlign w:val="center"/>
          </w:tcPr>
          <w:p w14:paraId="4A104F2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兽药使用追溯数据（不超过</w:t>
            </w:r>
            <w:r>
              <w:rPr>
                <w:rFonts w:eastAsia="宋体"/>
                <w:color w:val="auto"/>
                <w:kern w:val="0"/>
                <w:sz w:val="21"/>
                <w:szCs w:val="21"/>
                <w:lang w:val="en"/>
              </w:rPr>
              <w:t>1</w:t>
            </w:r>
            <w:r>
              <w:rPr>
                <w:rFonts w:eastAsia="宋体"/>
                <w:color w:val="auto"/>
                <w:kern w:val="0"/>
                <w:sz w:val="21"/>
                <w:szCs w:val="21"/>
              </w:rPr>
              <w:t>分）</w:t>
            </w:r>
          </w:p>
        </w:tc>
        <w:tc>
          <w:tcPr>
            <w:tcW w:w="2856" w:type="dxa"/>
            <w:tcBorders>
              <w:top w:val="nil"/>
              <w:left w:val="single" w:sz="4" w:space="0" w:color="auto"/>
              <w:bottom w:val="single" w:sz="4" w:space="0" w:color="auto"/>
              <w:right w:val="single" w:sz="4" w:space="0" w:color="auto"/>
            </w:tcBorders>
            <w:vAlign w:val="center"/>
          </w:tcPr>
          <w:p w14:paraId="6EB9F0AC"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兽药使用信息均上传</w:t>
            </w:r>
            <w:r>
              <w:rPr>
                <w:rFonts w:eastAsia="宋体"/>
                <w:color w:val="auto"/>
                <w:kern w:val="0"/>
                <w:sz w:val="21"/>
                <w:szCs w:val="21"/>
              </w:rPr>
              <w:t>“</w:t>
            </w:r>
            <w:r>
              <w:rPr>
                <w:rFonts w:eastAsia="宋体"/>
                <w:color w:val="auto"/>
                <w:kern w:val="0"/>
                <w:sz w:val="21"/>
                <w:szCs w:val="21"/>
              </w:rPr>
              <w:t>湖北智慧兽医</w:t>
            </w:r>
            <w:r>
              <w:rPr>
                <w:rFonts w:eastAsia="宋体"/>
                <w:color w:val="auto"/>
                <w:kern w:val="0"/>
                <w:sz w:val="21"/>
                <w:szCs w:val="21"/>
              </w:rPr>
              <w:t>+”</w:t>
            </w:r>
            <w:r>
              <w:rPr>
                <w:rFonts w:eastAsia="宋体"/>
                <w:color w:val="auto"/>
                <w:kern w:val="0"/>
                <w:sz w:val="21"/>
                <w:szCs w:val="21"/>
              </w:rPr>
              <w:t>平台</w:t>
            </w:r>
          </w:p>
        </w:tc>
        <w:tc>
          <w:tcPr>
            <w:tcW w:w="3029" w:type="dxa"/>
            <w:tcBorders>
              <w:top w:val="nil"/>
              <w:left w:val="nil"/>
              <w:bottom w:val="single" w:sz="4" w:space="0" w:color="auto"/>
              <w:right w:val="single" w:sz="4" w:space="0" w:color="auto"/>
            </w:tcBorders>
            <w:vAlign w:val="center"/>
          </w:tcPr>
          <w:p w14:paraId="6E52DE5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有上传兽药使用信息至</w:t>
            </w:r>
            <w:r>
              <w:rPr>
                <w:rFonts w:eastAsia="宋体"/>
                <w:color w:val="auto"/>
                <w:kern w:val="0"/>
                <w:sz w:val="21"/>
                <w:szCs w:val="21"/>
              </w:rPr>
              <w:t>“</w:t>
            </w:r>
            <w:r>
              <w:rPr>
                <w:rFonts w:eastAsia="宋体"/>
                <w:color w:val="auto"/>
                <w:kern w:val="0"/>
                <w:sz w:val="21"/>
                <w:szCs w:val="21"/>
              </w:rPr>
              <w:t>湖北智慧兽医</w:t>
            </w:r>
            <w:r>
              <w:rPr>
                <w:rFonts w:eastAsia="宋体"/>
                <w:color w:val="auto"/>
                <w:kern w:val="0"/>
                <w:sz w:val="21"/>
                <w:szCs w:val="21"/>
              </w:rPr>
              <w:t>+”</w:t>
            </w:r>
            <w:r>
              <w:rPr>
                <w:rFonts w:eastAsia="宋体"/>
                <w:color w:val="auto"/>
                <w:kern w:val="0"/>
                <w:sz w:val="21"/>
                <w:szCs w:val="21"/>
              </w:rPr>
              <w:t>平台</w:t>
            </w:r>
          </w:p>
        </w:tc>
        <w:tc>
          <w:tcPr>
            <w:tcW w:w="582" w:type="dxa"/>
            <w:tcBorders>
              <w:top w:val="nil"/>
              <w:left w:val="nil"/>
              <w:bottom w:val="single" w:sz="4" w:space="0" w:color="auto"/>
              <w:right w:val="single" w:sz="4" w:space="0" w:color="auto"/>
            </w:tcBorders>
            <w:vAlign w:val="center"/>
          </w:tcPr>
          <w:p w14:paraId="7C2859C9" w14:textId="77777777" w:rsidR="008C48FE" w:rsidRDefault="00881EB1">
            <w:pPr>
              <w:widowControl/>
              <w:snapToGrid w:val="0"/>
              <w:spacing w:line="260" w:lineRule="exact"/>
              <w:ind w:firstLineChars="0" w:firstLine="0"/>
              <w:jc w:val="center"/>
              <w:rPr>
                <w:rFonts w:eastAsia="宋体"/>
                <w:color w:val="auto"/>
                <w:kern w:val="0"/>
                <w:sz w:val="21"/>
                <w:szCs w:val="21"/>
                <w:lang w:val="en"/>
              </w:rPr>
            </w:pPr>
            <w:r>
              <w:rPr>
                <w:rFonts w:eastAsia="宋体"/>
                <w:color w:val="auto"/>
                <w:kern w:val="0"/>
                <w:sz w:val="21"/>
                <w:szCs w:val="21"/>
                <w:lang w:val="en"/>
              </w:rPr>
              <w:t>1</w:t>
            </w:r>
          </w:p>
        </w:tc>
        <w:tc>
          <w:tcPr>
            <w:tcW w:w="435" w:type="dxa"/>
            <w:tcBorders>
              <w:top w:val="nil"/>
              <w:left w:val="nil"/>
              <w:bottom w:val="single" w:sz="4" w:space="0" w:color="auto"/>
              <w:right w:val="single" w:sz="4" w:space="0" w:color="auto"/>
            </w:tcBorders>
            <w:vAlign w:val="center"/>
          </w:tcPr>
          <w:p w14:paraId="33097E6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B4222F6"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C0103A1"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DF50E2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tcBorders>
              <w:top w:val="nil"/>
              <w:left w:val="nil"/>
              <w:bottom w:val="single" w:sz="4" w:space="0" w:color="auto"/>
              <w:right w:val="single" w:sz="4" w:space="0" w:color="auto"/>
            </w:tcBorders>
            <w:vAlign w:val="center"/>
          </w:tcPr>
          <w:p w14:paraId="1D2DDA9F"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其他记录（占</w:t>
            </w:r>
            <w:r>
              <w:rPr>
                <w:rFonts w:eastAsia="宋体"/>
                <w:color w:val="auto"/>
                <w:kern w:val="0"/>
                <w:sz w:val="21"/>
                <w:szCs w:val="21"/>
              </w:rPr>
              <w:t>4</w:t>
            </w:r>
            <w:r>
              <w:rPr>
                <w:rFonts w:eastAsia="宋体"/>
                <w:color w:val="auto"/>
                <w:kern w:val="0"/>
                <w:sz w:val="21"/>
                <w:szCs w:val="21"/>
              </w:rPr>
              <w:t>分）</w:t>
            </w:r>
          </w:p>
        </w:tc>
        <w:tc>
          <w:tcPr>
            <w:tcW w:w="1455" w:type="dxa"/>
            <w:tcBorders>
              <w:top w:val="nil"/>
              <w:left w:val="nil"/>
              <w:bottom w:val="single" w:sz="4" w:space="0" w:color="auto"/>
              <w:right w:val="single" w:sz="4" w:space="0" w:color="auto"/>
            </w:tcBorders>
            <w:vAlign w:val="center"/>
          </w:tcPr>
          <w:p w14:paraId="0328CC6C"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其他相关记录（不超过</w:t>
            </w:r>
            <w:r>
              <w:rPr>
                <w:rFonts w:eastAsia="宋体"/>
                <w:color w:val="auto"/>
                <w:kern w:val="0"/>
                <w:sz w:val="21"/>
                <w:szCs w:val="21"/>
              </w:rPr>
              <w:t>4</w:t>
            </w:r>
            <w:r>
              <w:rPr>
                <w:rFonts w:eastAsia="宋体"/>
                <w:color w:val="auto"/>
                <w:kern w:val="0"/>
                <w:sz w:val="21"/>
                <w:szCs w:val="21"/>
              </w:rPr>
              <w:t>分）</w:t>
            </w:r>
          </w:p>
        </w:tc>
        <w:tc>
          <w:tcPr>
            <w:tcW w:w="2856" w:type="dxa"/>
            <w:tcBorders>
              <w:top w:val="nil"/>
              <w:left w:val="nil"/>
              <w:bottom w:val="single" w:sz="4" w:space="0" w:color="auto"/>
              <w:right w:val="single" w:sz="4" w:space="0" w:color="auto"/>
            </w:tcBorders>
            <w:vAlign w:val="center"/>
          </w:tcPr>
          <w:p w14:paraId="4F3709B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包括环境卫生、消毒、人员及车辆出入、疫苗接种等记录，各项管理制度能得到有效的落实</w:t>
            </w:r>
          </w:p>
        </w:tc>
        <w:tc>
          <w:tcPr>
            <w:tcW w:w="3029" w:type="dxa"/>
            <w:tcBorders>
              <w:top w:val="nil"/>
              <w:left w:val="nil"/>
              <w:bottom w:val="single" w:sz="4" w:space="0" w:color="auto"/>
              <w:right w:val="single" w:sz="4" w:space="0" w:color="auto"/>
            </w:tcBorders>
            <w:vAlign w:val="center"/>
          </w:tcPr>
          <w:p w14:paraId="0D7CEAC9"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环境卫生、消毒、人员及车辆出入、疫苗接种等相关记录完整，与管理制度一致；每缺少</w:t>
            </w:r>
            <w:r>
              <w:rPr>
                <w:rFonts w:eastAsia="宋体"/>
                <w:color w:val="auto"/>
                <w:kern w:val="0"/>
                <w:sz w:val="21"/>
                <w:szCs w:val="21"/>
              </w:rPr>
              <w:t>1</w:t>
            </w:r>
            <w:r>
              <w:rPr>
                <w:rFonts w:eastAsia="宋体"/>
                <w:color w:val="auto"/>
                <w:kern w:val="0"/>
                <w:sz w:val="21"/>
                <w:szCs w:val="21"/>
              </w:rPr>
              <w:t>项记录内容扣减</w:t>
            </w:r>
            <w:r>
              <w:rPr>
                <w:rFonts w:eastAsia="宋体"/>
                <w:color w:val="auto"/>
                <w:kern w:val="0"/>
                <w:sz w:val="21"/>
                <w:szCs w:val="21"/>
              </w:rPr>
              <w:t>1</w:t>
            </w:r>
            <w:r>
              <w:rPr>
                <w:rFonts w:eastAsia="宋体"/>
                <w:color w:val="auto"/>
                <w:kern w:val="0"/>
                <w:sz w:val="21"/>
                <w:szCs w:val="21"/>
              </w:rPr>
              <w:t>分，最低</w:t>
            </w:r>
            <w:r>
              <w:rPr>
                <w:rFonts w:eastAsia="宋体"/>
                <w:color w:val="auto"/>
                <w:kern w:val="0"/>
                <w:sz w:val="21"/>
                <w:szCs w:val="21"/>
              </w:rPr>
              <w:t>0</w:t>
            </w:r>
            <w:r>
              <w:rPr>
                <w:rFonts w:eastAsia="宋体"/>
                <w:color w:val="auto"/>
                <w:kern w:val="0"/>
                <w:sz w:val="21"/>
                <w:szCs w:val="21"/>
              </w:rPr>
              <w:t>分</w:t>
            </w:r>
          </w:p>
        </w:tc>
        <w:tc>
          <w:tcPr>
            <w:tcW w:w="582" w:type="dxa"/>
            <w:tcBorders>
              <w:top w:val="nil"/>
              <w:left w:val="nil"/>
              <w:bottom w:val="single" w:sz="4" w:space="0" w:color="auto"/>
              <w:right w:val="single" w:sz="4" w:space="0" w:color="auto"/>
            </w:tcBorders>
            <w:vAlign w:val="center"/>
          </w:tcPr>
          <w:p w14:paraId="0C47CCB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4</w:t>
            </w:r>
          </w:p>
        </w:tc>
        <w:tc>
          <w:tcPr>
            <w:tcW w:w="435" w:type="dxa"/>
            <w:tcBorders>
              <w:top w:val="nil"/>
              <w:left w:val="nil"/>
              <w:bottom w:val="single" w:sz="4" w:space="0" w:color="auto"/>
              <w:right w:val="single" w:sz="4" w:space="0" w:color="auto"/>
            </w:tcBorders>
            <w:vAlign w:val="center"/>
          </w:tcPr>
          <w:p w14:paraId="3984EB42"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8B9BDDE" w14:textId="77777777">
        <w:trPr>
          <w:cantSplit/>
          <w:trHeight w:val="20"/>
          <w:jc w:val="center"/>
        </w:trPr>
        <w:tc>
          <w:tcPr>
            <w:tcW w:w="619" w:type="dxa"/>
            <w:vMerge w:val="restart"/>
            <w:tcBorders>
              <w:top w:val="nil"/>
              <w:left w:val="single" w:sz="4" w:space="0" w:color="auto"/>
              <w:bottom w:val="single" w:sz="4" w:space="0" w:color="auto"/>
              <w:right w:val="single" w:sz="4" w:space="0" w:color="auto"/>
            </w:tcBorders>
            <w:vAlign w:val="center"/>
          </w:tcPr>
          <w:p w14:paraId="734404FD"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4</w:t>
            </w:r>
          </w:p>
        </w:tc>
        <w:tc>
          <w:tcPr>
            <w:tcW w:w="930" w:type="dxa"/>
            <w:vMerge w:val="restart"/>
            <w:tcBorders>
              <w:top w:val="nil"/>
              <w:left w:val="single" w:sz="4" w:space="0" w:color="auto"/>
              <w:bottom w:val="single" w:sz="4" w:space="0" w:color="auto"/>
              <w:right w:val="single" w:sz="4" w:space="0" w:color="auto"/>
            </w:tcBorders>
            <w:vAlign w:val="center"/>
          </w:tcPr>
          <w:p w14:paraId="13806502"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减量化行动效果（共</w:t>
            </w:r>
            <w:r>
              <w:rPr>
                <w:rFonts w:eastAsia="宋体"/>
                <w:color w:val="auto"/>
                <w:kern w:val="0"/>
                <w:sz w:val="21"/>
                <w:szCs w:val="21"/>
              </w:rPr>
              <w:t>30</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3FAFC46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单位畜禽产品抗菌药使用量（以下简称单位产品用药量）（占</w:t>
            </w:r>
            <w:r>
              <w:rPr>
                <w:rFonts w:eastAsia="宋体"/>
                <w:color w:val="auto"/>
                <w:kern w:val="0"/>
                <w:sz w:val="21"/>
                <w:szCs w:val="21"/>
              </w:rPr>
              <w:lastRenderedPageBreak/>
              <w:t>10</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550DC87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lastRenderedPageBreak/>
              <w:t>单位产品用药量规定水平</w:t>
            </w:r>
            <w:r>
              <w:rPr>
                <w:rFonts w:eastAsia="宋体"/>
                <w:color w:val="auto"/>
                <w:kern w:val="0"/>
                <w:sz w:val="21"/>
                <w:szCs w:val="21"/>
              </w:rPr>
              <w:t>(</w:t>
            </w:r>
            <w:r>
              <w:rPr>
                <w:rFonts w:eastAsia="宋体"/>
                <w:color w:val="auto"/>
                <w:kern w:val="0"/>
                <w:sz w:val="21"/>
                <w:szCs w:val="21"/>
              </w:rPr>
              <w:t>不超过</w:t>
            </w:r>
            <w:r>
              <w:rPr>
                <w:rFonts w:eastAsia="宋体"/>
                <w:color w:val="auto"/>
                <w:kern w:val="0"/>
                <w:sz w:val="21"/>
                <w:szCs w:val="21"/>
              </w:rPr>
              <w:t>10</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0CCFF6B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按每生产</w:t>
            </w:r>
            <w:r>
              <w:rPr>
                <w:rFonts w:eastAsia="宋体"/>
                <w:color w:val="auto"/>
                <w:kern w:val="0"/>
                <w:sz w:val="21"/>
                <w:szCs w:val="21"/>
              </w:rPr>
              <w:t>1</w:t>
            </w:r>
            <w:r>
              <w:rPr>
                <w:rFonts w:eastAsia="宋体"/>
                <w:color w:val="auto"/>
                <w:kern w:val="0"/>
                <w:sz w:val="21"/>
                <w:szCs w:val="21"/>
              </w:rPr>
              <w:t>吨畜禽产品（毛重）抗菌药的使用量计算，应分别控制在鸡蛋</w:t>
            </w:r>
            <w:r>
              <w:rPr>
                <w:rFonts w:eastAsia="宋体"/>
                <w:color w:val="auto"/>
                <w:kern w:val="0"/>
                <w:sz w:val="21"/>
                <w:szCs w:val="21"/>
              </w:rPr>
              <w:t>100g</w:t>
            </w:r>
            <w:r>
              <w:rPr>
                <w:rFonts w:eastAsia="宋体"/>
                <w:color w:val="auto"/>
                <w:kern w:val="0"/>
                <w:sz w:val="21"/>
                <w:szCs w:val="21"/>
              </w:rPr>
              <w:t>，肉鸡、肉鸭</w:t>
            </w:r>
            <w:r>
              <w:rPr>
                <w:rFonts w:eastAsia="宋体"/>
                <w:color w:val="auto"/>
                <w:kern w:val="0"/>
                <w:sz w:val="21"/>
                <w:szCs w:val="21"/>
              </w:rPr>
              <w:t>100g</w:t>
            </w:r>
            <w:r>
              <w:rPr>
                <w:rFonts w:eastAsia="宋体"/>
                <w:color w:val="auto"/>
                <w:kern w:val="0"/>
                <w:sz w:val="21"/>
                <w:szCs w:val="21"/>
              </w:rPr>
              <w:t>（生长期不超过</w:t>
            </w:r>
            <w:r>
              <w:rPr>
                <w:rFonts w:eastAsia="宋体"/>
                <w:color w:val="auto"/>
                <w:kern w:val="0"/>
                <w:sz w:val="21"/>
                <w:szCs w:val="21"/>
              </w:rPr>
              <w:t>60</w:t>
            </w:r>
            <w:r>
              <w:rPr>
                <w:rFonts w:eastAsia="宋体"/>
                <w:color w:val="auto"/>
                <w:kern w:val="0"/>
                <w:sz w:val="21"/>
                <w:szCs w:val="21"/>
              </w:rPr>
              <w:t>天）或</w:t>
            </w:r>
            <w:r>
              <w:rPr>
                <w:rFonts w:eastAsia="宋体"/>
                <w:color w:val="auto"/>
                <w:kern w:val="0"/>
                <w:sz w:val="21"/>
                <w:szCs w:val="21"/>
              </w:rPr>
              <w:t>120g</w:t>
            </w:r>
            <w:r>
              <w:rPr>
                <w:rFonts w:eastAsia="宋体"/>
                <w:color w:val="auto"/>
                <w:kern w:val="0"/>
                <w:sz w:val="21"/>
                <w:szCs w:val="21"/>
              </w:rPr>
              <w:t>（生长期超过</w:t>
            </w:r>
            <w:r>
              <w:rPr>
                <w:rFonts w:eastAsia="宋体"/>
                <w:color w:val="auto"/>
                <w:kern w:val="0"/>
                <w:sz w:val="21"/>
                <w:szCs w:val="21"/>
              </w:rPr>
              <w:t>60</w:t>
            </w:r>
            <w:r>
              <w:rPr>
                <w:rFonts w:eastAsia="宋体"/>
                <w:color w:val="auto"/>
                <w:kern w:val="0"/>
                <w:sz w:val="21"/>
                <w:szCs w:val="21"/>
              </w:rPr>
              <w:lastRenderedPageBreak/>
              <w:t>天），生猪</w:t>
            </w:r>
            <w:r>
              <w:rPr>
                <w:rFonts w:eastAsia="宋体"/>
                <w:color w:val="auto"/>
                <w:kern w:val="0"/>
                <w:sz w:val="21"/>
                <w:szCs w:val="21"/>
              </w:rPr>
              <w:t>150g</w:t>
            </w:r>
            <w:r>
              <w:rPr>
                <w:rFonts w:eastAsia="宋体"/>
                <w:color w:val="auto"/>
                <w:kern w:val="0"/>
                <w:sz w:val="21"/>
                <w:szCs w:val="21"/>
              </w:rPr>
              <w:t>，肉羊、肉牛</w:t>
            </w:r>
            <w:r>
              <w:rPr>
                <w:rFonts w:eastAsia="宋体"/>
                <w:color w:val="auto"/>
                <w:kern w:val="0"/>
                <w:sz w:val="21"/>
                <w:szCs w:val="21"/>
              </w:rPr>
              <w:t>100g</w:t>
            </w:r>
            <w:r>
              <w:rPr>
                <w:rFonts w:eastAsia="宋体"/>
                <w:color w:val="auto"/>
                <w:kern w:val="0"/>
                <w:sz w:val="21"/>
                <w:szCs w:val="21"/>
              </w:rPr>
              <w:t>，牛奶</w:t>
            </w:r>
            <w:r>
              <w:rPr>
                <w:rFonts w:eastAsia="宋体"/>
                <w:color w:val="auto"/>
                <w:kern w:val="0"/>
                <w:sz w:val="21"/>
                <w:szCs w:val="21"/>
              </w:rPr>
              <w:t>50g</w:t>
            </w:r>
            <w:r>
              <w:rPr>
                <w:rFonts w:eastAsia="宋体"/>
                <w:color w:val="auto"/>
                <w:kern w:val="0"/>
                <w:sz w:val="21"/>
                <w:szCs w:val="21"/>
              </w:rPr>
              <w:t>以内</w:t>
            </w:r>
          </w:p>
        </w:tc>
        <w:tc>
          <w:tcPr>
            <w:tcW w:w="3029" w:type="dxa"/>
            <w:tcBorders>
              <w:top w:val="nil"/>
              <w:left w:val="nil"/>
              <w:bottom w:val="single" w:sz="4" w:space="0" w:color="auto"/>
              <w:right w:val="single" w:sz="4" w:space="0" w:color="auto"/>
            </w:tcBorders>
            <w:vAlign w:val="center"/>
          </w:tcPr>
          <w:p w14:paraId="21388587"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lastRenderedPageBreak/>
              <w:t>提交兽用抗菌药物使用减量化行动情况报告，且内容</w:t>
            </w:r>
            <w:proofErr w:type="gramStart"/>
            <w:r>
              <w:rPr>
                <w:rFonts w:eastAsia="宋体"/>
                <w:color w:val="auto"/>
                <w:kern w:val="0"/>
                <w:sz w:val="21"/>
                <w:szCs w:val="21"/>
              </w:rPr>
              <w:t>须包括</w:t>
            </w:r>
            <w:proofErr w:type="gramEnd"/>
            <w:r>
              <w:rPr>
                <w:rFonts w:eastAsia="宋体"/>
                <w:color w:val="auto"/>
                <w:kern w:val="0"/>
                <w:sz w:val="21"/>
                <w:szCs w:val="21"/>
              </w:rPr>
              <w:t>动物或动物产品产出与抗菌药使用总体情况、养殖</w:t>
            </w:r>
            <w:proofErr w:type="gramStart"/>
            <w:r>
              <w:rPr>
                <w:rFonts w:eastAsia="宋体"/>
                <w:color w:val="auto"/>
                <w:kern w:val="0"/>
                <w:sz w:val="21"/>
                <w:szCs w:val="21"/>
              </w:rPr>
              <w:t>批统计</w:t>
            </w:r>
            <w:proofErr w:type="gramEnd"/>
            <w:r>
              <w:rPr>
                <w:rFonts w:eastAsia="宋体"/>
                <w:color w:val="auto"/>
                <w:kern w:val="0"/>
                <w:sz w:val="21"/>
                <w:szCs w:val="21"/>
              </w:rPr>
              <w:t>情况</w:t>
            </w:r>
          </w:p>
        </w:tc>
        <w:tc>
          <w:tcPr>
            <w:tcW w:w="582" w:type="dxa"/>
            <w:tcBorders>
              <w:top w:val="nil"/>
              <w:left w:val="nil"/>
              <w:bottom w:val="single" w:sz="4" w:space="0" w:color="auto"/>
              <w:right w:val="single" w:sz="4" w:space="0" w:color="auto"/>
            </w:tcBorders>
            <w:vAlign w:val="center"/>
          </w:tcPr>
          <w:p w14:paraId="1067449E"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4</w:t>
            </w:r>
          </w:p>
        </w:tc>
        <w:tc>
          <w:tcPr>
            <w:tcW w:w="435" w:type="dxa"/>
            <w:tcBorders>
              <w:top w:val="nil"/>
              <w:left w:val="nil"/>
              <w:bottom w:val="single" w:sz="4" w:space="0" w:color="auto"/>
              <w:right w:val="single" w:sz="4" w:space="0" w:color="auto"/>
            </w:tcBorders>
            <w:vAlign w:val="center"/>
          </w:tcPr>
          <w:p w14:paraId="64C01A31"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7846AFF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8B5AEFC"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D06E25E"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0C2734C6"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72056E3"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0EB21CD5"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6208CD1A"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单位产品用药量控制在规定要求内</w:t>
            </w:r>
          </w:p>
        </w:tc>
        <w:tc>
          <w:tcPr>
            <w:tcW w:w="582" w:type="dxa"/>
            <w:tcBorders>
              <w:top w:val="nil"/>
              <w:left w:val="nil"/>
              <w:bottom w:val="single" w:sz="4" w:space="0" w:color="auto"/>
              <w:right w:val="single" w:sz="4" w:space="0" w:color="auto"/>
            </w:tcBorders>
            <w:vAlign w:val="center"/>
          </w:tcPr>
          <w:p w14:paraId="06B1415B"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6</w:t>
            </w:r>
          </w:p>
        </w:tc>
        <w:tc>
          <w:tcPr>
            <w:tcW w:w="435" w:type="dxa"/>
            <w:vMerge w:val="restart"/>
            <w:tcBorders>
              <w:top w:val="nil"/>
              <w:left w:val="single" w:sz="4" w:space="0" w:color="auto"/>
              <w:bottom w:val="single" w:sz="4" w:space="0" w:color="auto"/>
              <w:right w:val="single" w:sz="4" w:space="0" w:color="auto"/>
            </w:tcBorders>
            <w:vAlign w:val="center"/>
          </w:tcPr>
          <w:p w14:paraId="5924EA8B"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734C2D36"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AD9458F"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C4E6D0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37B92C23"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5DF13F4"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6A0D5E4A"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1DE7373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单位产品用药量超出规定要求，且超出量不超过要求的</w:t>
            </w:r>
            <w:r>
              <w:rPr>
                <w:rFonts w:eastAsia="宋体"/>
                <w:color w:val="auto"/>
                <w:kern w:val="0"/>
                <w:sz w:val="21"/>
                <w:szCs w:val="21"/>
              </w:rPr>
              <w:t>120%</w:t>
            </w:r>
          </w:p>
        </w:tc>
        <w:tc>
          <w:tcPr>
            <w:tcW w:w="582" w:type="dxa"/>
            <w:tcBorders>
              <w:top w:val="nil"/>
              <w:left w:val="nil"/>
              <w:bottom w:val="single" w:sz="4" w:space="0" w:color="auto"/>
              <w:right w:val="single" w:sz="4" w:space="0" w:color="auto"/>
            </w:tcBorders>
            <w:vAlign w:val="center"/>
          </w:tcPr>
          <w:p w14:paraId="4A3F10C0"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4</w:t>
            </w:r>
          </w:p>
        </w:tc>
        <w:tc>
          <w:tcPr>
            <w:tcW w:w="435" w:type="dxa"/>
            <w:vMerge/>
            <w:tcBorders>
              <w:top w:val="nil"/>
              <w:left w:val="single" w:sz="4" w:space="0" w:color="auto"/>
              <w:bottom w:val="single" w:sz="4" w:space="0" w:color="auto"/>
              <w:right w:val="single" w:sz="4" w:space="0" w:color="auto"/>
            </w:tcBorders>
            <w:vAlign w:val="center"/>
          </w:tcPr>
          <w:p w14:paraId="70727DAC"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3A63A8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C6F690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91D077C"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9B50700"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0DA5481"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62E8B9F8"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15334885"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单位产品用药量超出规定要求，且超出量为规定要求的</w:t>
            </w:r>
            <w:r>
              <w:rPr>
                <w:rFonts w:eastAsia="宋体"/>
                <w:color w:val="auto"/>
                <w:kern w:val="0"/>
                <w:sz w:val="21"/>
                <w:szCs w:val="21"/>
              </w:rPr>
              <w:t>120%-150%</w:t>
            </w:r>
          </w:p>
        </w:tc>
        <w:tc>
          <w:tcPr>
            <w:tcW w:w="582" w:type="dxa"/>
            <w:tcBorders>
              <w:top w:val="nil"/>
              <w:left w:val="nil"/>
              <w:bottom w:val="single" w:sz="4" w:space="0" w:color="auto"/>
              <w:right w:val="single" w:sz="4" w:space="0" w:color="auto"/>
            </w:tcBorders>
            <w:vAlign w:val="center"/>
          </w:tcPr>
          <w:p w14:paraId="6B71DF9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vMerge/>
            <w:tcBorders>
              <w:top w:val="nil"/>
              <w:left w:val="single" w:sz="4" w:space="0" w:color="auto"/>
              <w:bottom w:val="single" w:sz="4" w:space="0" w:color="auto"/>
              <w:right w:val="single" w:sz="4" w:space="0" w:color="auto"/>
            </w:tcBorders>
            <w:vAlign w:val="center"/>
          </w:tcPr>
          <w:p w14:paraId="0A9BBCC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C3FFA85"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6B1FCF70"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3E65F4B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686937FD"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795D142"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39899D7B"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6F6B3C9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单位产品用药量超出规定要求，且超出量为规定要求的</w:t>
            </w:r>
            <w:r>
              <w:rPr>
                <w:rFonts w:eastAsia="宋体"/>
                <w:color w:val="auto"/>
                <w:kern w:val="0"/>
                <w:sz w:val="21"/>
                <w:szCs w:val="21"/>
              </w:rPr>
              <w:t>150%</w:t>
            </w:r>
            <w:r>
              <w:rPr>
                <w:rFonts w:eastAsia="宋体"/>
                <w:color w:val="auto"/>
                <w:kern w:val="0"/>
                <w:sz w:val="21"/>
                <w:szCs w:val="21"/>
              </w:rPr>
              <w:t>以上</w:t>
            </w:r>
          </w:p>
        </w:tc>
        <w:tc>
          <w:tcPr>
            <w:tcW w:w="582" w:type="dxa"/>
            <w:tcBorders>
              <w:top w:val="nil"/>
              <w:left w:val="nil"/>
              <w:bottom w:val="single" w:sz="4" w:space="0" w:color="auto"/>
              <w:right w:val="single" w:sz="4" w:space="0" w:color="auto"/>
            </w:tcBorders>
            <w:vAlign w:val="center"/>
          </w:tcPr>
          <w:p w14:paraId="00015770"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vMerge/>
            <w:tcBorders>
              <w:top w:val="nil"/>
              <w:left w:val="single" w:sz="4" w:space="0" w:color="auto"/>
              <w:bottom w:val="single" w:sz="4" w:space="0" w:color="auto"/>
              <w:right w:val="single" w:sz="4" w:space="0" w:color="auto"/>
            </w:tcBorders>
            <w:vAlign w:val="center"/>
          </w:tcPr>
          <w:p w14:paraId="4E8415AA"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FF185B1"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D7A86E5"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0960370"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760ED07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减量化行动前后对比（占</w:t>
            </w:r>
            <w:r>
              <w:rPr>
                <w:rFonts w:eastAsia="宋体"/>
                <w:color w:val="auto"/>
                <w:kern w:val="0"/>
                <w:sz w:val="21"/>
                <w:szCs w:val="21"/>
              </w:rPr>
              <w:t>10</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315FDA2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减量化行动前后对比，单位产品用药量环比</w:t>
            </w:r>
            <w:r>
              <w:rPr>
                <w:rFonts w:eastAsia="宋体"/>
                <w:color w:val="auto"/>
                <w:kern w:val="0"/>
                <w:sz w:val="21"/>
                <w:szCs w:val="21"/>
              </w:rPr>
              <w:t>(</w:t>
            </w:r>
            <w:r>
              <w:rPr>
                <w:rFonts w:eastAsia="宋体"/>
                <w:color w:val="auto"/>
                <w:kern w:val="0"/>
                <w:sz w:val="21"/>
                <w:szCs w:val="21"/>
              </w:rPr>
              <w:t>不超过</w:t>
            </w:r>
            <w:r>
              <w:rPr>
                <w:rFonts w:eastAsia="宋体"/>
                <w:color w:val="auto"/>
                <w:kern w:val="0"/>
                <w:sz w:val="21"/>
                <w:szCs w:val="21"/>
              </w:rPr>
              <w:t>10</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4540756A"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如果单位产品用药量没有达到相关要求，减量化行动前后环比应相应降低</w:t>
            </w:r>
          </w:p>
        </w:tc>
        <w:tc>
          <w:tcPr>
            <w:tcW w:w="3029" w:type="dxa"/>
            <w:tcBorders>
              <w:top w:val="nil"/>
              <w:left w:val="nil"/>
              <w:bottom w:val="single" w:sz="4" w:space="0" w:color="auto"/>
              <w:right w:val="single" w:sz="4" w:space="0" w:color="auto"/>
            </w:tcBorders>
            <w:vAlign w:val="center"/>
          </w:tcPr>
          <w:p w14:paraId="54E5314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提交兽用抗菌药使用减量化行动情况报告，且内容包括当年和前一年的动物产品产出量和抗菌药使用量，以及单位动物产品产出的抗菌药使用量数据</w:t>
            </w:r>
          </w:p>
        </w:tc>
        <w:tc>
          <w:tcPr>
            <w:tcW w:w="582" w:type="dxa"/>
            <w:tcBorders>
              <w:top w:val="nil"/>
              <w:left w:val="nil"/>
              <w:bottom w:val="single" w:sz="4" w:space="0" w:color="auto"/>
              <w:right w:val="single" w:sz="4" w:space="0" w:color="auto"/>
            </w:tcBorders>
            <w:vAlign w:val="center"/>
          </w:tcPr>
          <w:p w14:paraId="77A085D2"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4</w:t>
            </w:r>
          </w:p>
        </w:tc>
        <w:tc>
          <w:tcPr>
            <w:tcW w:w="435" w:type="dxa"/>
            <w:tcBorders>
              <w:top w:val="nil"/>
              <w:left w:val="nil"/>
              <w:bottom w:val="single" w:sz="4" w:space="0" w:color="auto"/>
              <w:right w:val="single" w:sz="4" w:space="0" w:color="auto"/>
            </w:tcBorders>
            <w:vAlign w:val="center"/>
          </w:tcPr>
          <w:p w14:paraId="643AD45B"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2EE7F368"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2FA2C0F3"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11D1087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B3E7D12"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4750EC16"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067DEBF3"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27D1889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单位产品用药量已经控制在规定要求内</w:t>
            </w:r>
          </w:p>
        </w:tc>
        <w:tc>
          <w:tcPr>
            <w:tcW w:w="582" w:type="dxa"/>
            <w:tcBorders>
              <w:top w:val="nil"/>
              <w:left w:val="nil"/>
              <w:bottom w:val="single" w:sz="4" w:space="0" w:color="auto"/>
              <w:right w:val="single" w:sz="4" w:space="0" w:color="auto"/>
            </w:tcBorders>
            <w:vAlign w:val="center"/>
          </w:tcPr>
          <w:p w14:paraId="2C71F55A"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6</w:t>
            </w:r>
          </w:p>
        </w:tc>
        <w:tc>
          <w:tcPr>
            <w:tcW w:w="435" w:type="dxa"/>
            <w:vMerge w:val="restart"/>
            <w:tcBorders>
              <w:top w:val="nil"/>
              <w:left w:val="single" w:sz="4" w:space="0" w:color="auto"/>
              <w:bottom w:val="single" w:sz="4" w:space="0" w:color="auto"/>
              <w:right w:val="single" w:sz="4" w:space="0" w:color="auto"/>
            </w:tcBorders>
            <w:vAlign w:val="center"/>
          </w:tcPr>
          <w:p w14:paraId="2ADE5823" w14:textId="77777777" w:rsidR="008C48FE" w:rsidRDefault="008C48FE">
            <w:pPr>
              <w:widowControl/>
              <w:snapToGrid w:val="0"/>
              <w:spacing w:line="260" w:lineRule="exact"/>
              <w:ind w:firstLineChars="0" w:firstLine="0"/>
              <w:jc w:val="center"/>
              <w:rPr>
                <w:rFonts w:eastAsia="宋体"/>
                <w:color w:val="auto"/>
                <w:kern w:val="0"/>
                <w:sz w:val="21"/>
                <w:szCs w:val="21"/>
              </w:rPr>
            </w:pPr>
          </w:p>
        </w:tc>
      </w:tr>
      <w:tr w:rsidR="008C48FE" w14:paraId="22984131"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371BB9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D357AE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57B89F7F"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60CBB216"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017BE5DD"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092E0A08"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w:t>
            </w:r>
            <w:proofErr w:type="gramStart"/>
            <w:r>
              <w:rPr>
                <w:rFonts w:eastAsia="宋体"/>
                <w:color w:val="auto"/>
                <w:kern w:val="0"/>
                <w:sz w:val="21"/>
                <w:szCs w:val="21"/>
              </w:rPr>
              <w:t>药量未</w:t>
            </w:r>
            <w:proofErr w:type="gramEnd"/>
            <w:r>
              <w:rPr>
                <w:rFonts w:eastAsia="宋体"/>
                <w:color w:val="auto"/>
                <w:kern w:val="0"/>
                <w:sz w:val="21"/>
                <w:szCs w:val="21"/>
              </w:rPr>
              <w:t>达到相关要求，减量化行动前后环比降低</w:t>
            </w:r>
            <w:r>
              <w:rPr>
                <w:rFonts w:eastAsia="宋体"/>
                <w:color w:val="auto"/>
                <w:kern w:val="0"/>
                <w:sz w:val="21"/>
                <w:szCs w:val="21"/>
              </w:rPr>
              <w:t>50%</w:t>
            </w:r>
            <w:r>
              <w:rPr>
                <w:rFonts w:eastAsia="宋体"/>
                <w:color w:val="auto"/>
                <w:kern w:val="0"/>
                <w:sz w:val="21"/>
                <w:szCs w:val="21"/>
              </w:rPr>
              <w:t>以上</w:t>
            </w:r>
          </w:p>
        </w:tc>
        <w:tc>
          <w:tcPr>
            <w:tcW w:w="582" w:type="dxa"/>
            <w:tcBorders>
              <w:top w:val="nil"/>
              <w:left w:val="nil"/>
              <w:bottom w:val="single" w:sz="4" w:space="0" w:color="auto"/>
              <w:right w:val="single" w:sz="4" w:space="0" w:color="auto"/>
            </w:tcBorders>
            <w:vAlign w:val="center"/>
          </w:tcPr>
          <w:p w14:paraId="464397F8"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6</w:t>
            </w:r>
          </w:p>
        </w:tc>
        <w:tc>
          <w:tcPr>
            <w:tcW w:w="435" w:type="dxa"/>
            <w:vMerge/>
            <w:tcBorders>
              <w:top w:val="nil"/>
              <w:left w:val="single" w:sz="4" w:space="0" w:color="auto"/>
              <w:bottom w:val="single" w:sz="4" w:space="0" w:color="auto"/>
              <w:right w:val="single" w:sz="4" w:space="0" w:color="auto"/>
            </w:tcBorders>
            <w:vAlign w:val="center"/>
          </w:tcPr>
          <w:p w14:paraId="2A29D9E0"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2C096683"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609ADF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7C63F3A2"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1868750"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4101CC79"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7D0E1193"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1FC52984"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w:t>
            </w:r>
            <w:proofErr w:type="gramStart"/>
            <w:r>
              <w:rPr>
                <w:rFonts w:eastAsia="宋体"/>
                <w:color w:val="auto"/>
                <w:kern w:val="0"/>
                <w:sz w:val="21"/>
                <w:szCs w:val="21"/>
              </w:rPr>
              <w:t>药量未</w:t>
            </w:r>
            <w:proofErr w:type="gramEnd"/>
            <w:r>
              <w:rPr>
                <w:rFonts w:eastAsia="宋体"/>
                <w:color w:val="auto"/>
                <w:kern w:val="0"/>
                <w:sz w:val="21"/>
                <w:szCs w:val="21"/>
              </w:rPr>
              <w:t>达到相关要求，减量化行动前后环比降低</w:t>
            </w:r>
            <w:r>
              <w:rPr>
                <w:rFonts w:eastAsia="宋体"/>
                <w:color w:val="auto"/>
                <w:kern w:val="0"/>
                <w:sz w:val="21"/>
                <w:szCs w:val="21"/>
              </w:rPr>
              <w:t>20%-50%</w:t>
            </w:r>
          </w:p>
        </w:tc>
        <w:tc>
          <w:tcPr>
            <w:tcW w:w="582" w:type="dxa"/>
            <w:tcBorders>
              <w:top w:val="nil"/>
              <w:left w:val="nil"/>
              <w:bottom w:val="single" w:sz="4" w:space="0" w:color="auto"/>
              <w:right w:val="single" w:sz="4" w:space="0" w:color="auto"/>
            </w:tcBorders>
            <w:vAlign w:val="center"/>
          </w:tcPr>
          <w:p w14:paraId="69D68332"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4</w:t>
            </w:r>
          </w:p>
        </w:tc>
        <w:tc>
          <w:tcPr>
            <w:tcW w:w="435" w:type="dxa"/>
            <w:vMerge/>
            <w:tcBorders>
              <w:top w:val="nil"/>
              <w:left w:val="single" w:sz="4" w:space="0" w:color="auto"/>
              <w:bottom w:val="single" w:sz="4" w:space="0" w:color="auto"/>
              <w:right w:val="single" w:sz="4" w:space="0" w:color="auto"/>
            </w:tcBorders>
            <w:vAlign w:val="center"/>
          </w:tcPr>
          <w:p w14:paraId="6573F1A0"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658EB349"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FAE6BD4"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616BA5B7"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9C14780"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06E0FA88"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7FF7DEC9"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632ACBB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单位产品用</w:t>
            </w:r>
            <w:proofErr w:type="gramStart"/>
            <w:r>
              <w:rPr>
                <w:rFonts w:eastAsia="宋体"/>
                <w:color w:val="auto"/>
                <w:kern w:val="0"/>
                <w:sz w:val="21"/>
                <w:szCs w:val="21"/>
              </w:rPr>
              <w:t>药量未</w:t>
            </w:r>
            <w:proofErr w:type="gramEnd"/>
            <w:r>
              <w:rPr>
                <w:rFonts w:eastAsia="宋体"/>
                <w:color w:val="auto"/>
                <w:kern w:val="0"/>
                <w:sz w:val="21"/>
                <w:szCs w:val="21"/>
              </w:rPr>
              <w:t>达到相关要求，减量化行动前后环比降低不足</w:t>
            </w:r>
            <w:r>
              <w:rPr>
                <w:rFonts w:eastAsia="宋体"/>
                <w:color w:val="auto"/>
                <w:kern w:val="0"/>
                <w:sz w:val="21"/>
                <w:szCs w:val="21"/>
              </w:rPr>
              <w:t>20%</w:t>
            </w:r>
            <w:r>
              <w:rPr>
                <w:rFonts w:eastAsia="宋体"/>
                <w:color w:val="auto"/>
                <w:kern w:val="0"/>
                <w:sz w:val="21"/>
                <w:szCs w:val="21"/>
              </w:rPr>
              <w:t>或没有降低的</w:t>
            </w:r>
            <w:r>
              <w:rPr>
                <w:rFonts w:eastAsia="宋体"/>
                <w:color w:val="auto"/>
                <w:kern w:val="0"/>
                <w:sz w:val="21"/>
                <w:szCs w:val="21"/>
              </w:rPr>
              <w:t>.</w:t>
            </w:r>
          </w:p>
        </w:tc>
        <w:tc>
          <w:tcPr>
            <w:tcW w:w="582" w:type="dxa"/>
            <w:tcBorders>
              <w:top w:val="nil"/>
              <w:left w:val="nil"/>
              <w:bottom w:val="single" w:sz="4" w:space="0" w:color="auto"/>
              <w:right w:val="single" w:sz="4" w:space="0" w:color="auto"/>
            </w:tcBorders>
            <w:vAlign w:val="center"/>
          </w:tcPr>
          <w:p w14:paraId="7BD70246"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vMerge/>
            <w:tcBorders>
              <w:top w:val="nil"/>
              <w:left w:val="single" w:sz="4" w:space="0" w:color="auto"/>
              <w:bottom w:val="single" w:sz="4" w:space="0" w:color="auto"/>
              <w:right w:val="single" w:sz="4" w:space="0" w:color="auto"/>
            </w:tcBorders>
            <w:vAlign w:val="center"/>
          </w:tcPr>
          <w:p w14:paraId="027F37DC"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492F9462"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2E80D27C"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1F17BD2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6CC086C3"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养殖场积极参加减量化行动减量化行动，主动制定减量化行动方案，并定期开展自查自评（占</w:t>
            </w:r>
            <w:r>
              <w:rPr>
                <w:rFonts w:eastAsia="宋体"/>
                <w:color w:val="auto"/>
                <w:kern w:val="0"/>
                <w:sz w:val="21"/>
                <w:szCs w:val="21"/>
              </w:rPr>
              <w:t>10</w:t>
            </w:r>
            <w:r>
              <w:rPr>
                <w:rFonts w:eastAsia="宋体"/>
                <w:color w:val="auto"/>
                <w:kern w:val="0"/>
                <w:sz w:val="21"/>
                <w:szCs w:val="21"/>
              </w:rPr>
              <w:t>分）</w:t>
            </w:r>
          </w:p>
        </w:tc>
        <w:tc>
          <w:tcPr>
            <w:tcW w:w="1455" w:type="dxa"/>
            <w:vMerge w:val="restart"/>
            <w:tcBorders>
              <w:top w:val="nil"/>
              <w:left w:val="single" w:sz="4" w:space="0" w:color="auto"/>
              <w:bottom w:val="single" w:sz="4" w:space="0" w:color="auto"/>
              <w:right w:val="single" w:sz="4" w:space="0" w:color="auto"/>
            </w:tcBorders>
            <w:vAlign w:val="center"/>
          </w:tcPr>
          <w:p w14:paraId="30FEE1E0"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制定四年</w:t>
            </w:r>
            <w:proofErr w:type="gramStart"/>
            <w:r>
              <w:rPr>
                <w:rFonts w:eastAsia="宋体"/>
                <w:color w:val="auto"/>
                <w:kern w:val="0"/>
                <w:sz w:val="21"/>
                <w:szCs w:val="21"/>
              </w:rPr>
              <w:t>减抗方案</w:t>
            </w:r>
            <w:proofErr w:type="gramEnd"/>
            <w:r>
              <w:rPr>
                <w:rFonts w:eastAsia="宋体"/>
                <w:color w:val="auto"/>
                <w:kern w:val="0"/>
                <w:sz w:val="21"/>
                <w:szCs w:val="21"/>
              </w:rPr>
              <w:t>并积极组织实施</w:t>
            </w:r>
            <w:r>
              <w:rPr>
                <w:rFonts w:eastAsia="宋体"/>
                <w:color w:val="auto"/>
                <w:kern w:val="0"/>
                <w:sz w:val="21"/>
                <w:szCs w:val="21"/>
              </w:rPr>
              <w:t>(</w:t>
            </w:r>
            <w:r>
              <w:rPr>
                <w:rFonts w:eastAsia="宋体"/>
                <w:color w:val="auto"/>
                <w:kern w:val="0"/>
                <w:sz w:val="21"/>
                <w:szCs w:val="21"/>
              </w:rPr>
              <w:t>不超过</w:t>
            </w:r>
            <w:r>
              <w:rPr>
                <w:rFonts w:eastAsia="宋体"/>
                <w:color w:val="auto"/>
                <w:kern w:val="0"/>
                <w:sz w:val="21"/>
                <w:szCs w:val="21"/>
              </w:rPr>
              <w:t>3</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3D2C0BB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制定四年</w:t>
            </w:r>
            <w:proofErr w:type="gramStart"/>
            <w:r>
              <w:rPr>
                <w:rFonts w:eastAsia="宋体"/>
                <w:color w:val="auto"/>
                <w:kern w:val="0"/>
                <w:sz w:val="21"/>
                <w:szCs w:val="21"/>
              </w:rPr>
              <w:t>减抗方案</w:t>
            </w:r>
            <w:proofErr w:type="gramEnd"/>
            <w:r>
              <w:rPr>
                <w:rFonts w:eastAsia="宋体"/>
                <w:color w:val="auto"/>
                <w:kern w:val="0"/>
                <w:sz w:val="21"/>
                <w:szCs w:val="21"/>
              </w:rPr>
              <w:t>并能够积极组织实施，定期开展自查和自我评价</w:t>
            </w:r>
          </w:p>
        </w:tc>
        <w:tc>
          <w:tcPr>
            <w:tcW w:w="3029" w:type="dxa"/>
            <w:tcBorders>
              <w:top w:val="nil"/>
              <w:left w:val="nil"/>
              <w:bottom w:val="single" w:sz="4" w:space="0" w:color="auto"/>
              <w:right w:val="single" w:sz="4" w:space="0" w:color="auto"/>
            </w:tcBorders>
            <w:vAlign w:val="center"/>
          </w:tcPr>
          <w:p w14:paraId="5DCB48C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已制定四年</w:t>
            </w:r>
            <w:proofErr w:type="gramStart"/>
            <w:r>
              <w:rPr>
                <w:rFonts w:eastAsia="宋体"/>
                <w:color w:val="auto"/>
                <w:kern w:val="0"/>
                <w:sz w:val="21"/>
                <w:szCs w:val="21"/>
              </w:rPr>
              <w:t>减抗方案</w:t>
            </w:r>
            <w:proofErr w:type="gramEnd"/>
          </w:p>
        </w:tc>
        <w:tc>
          <w:tcPr>
            <w:tcW w:w="582" w:type="dxa"/>
            <w:tcBorders>
              <w:top w:val="nil"/>
              <w:left w:val="nil"/>
              <w:bottom w:val="single" w:sz="4" w:space="0" w:color="auto"/>
              <w:right w:val="single" w:sz="4" w:space="0" w:color="auto"/>
            </w:tcBorders>
            <w:vAlign w:val="center"/>
          </w:tcPr>
          <w:p w14:paraId="5AB48C9B"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1</w:t>
            </w:r>
          </w:p>
        </w:tc>
        <w:tc>
          <w:tcPr>
            <w:tcW w:w="435" w:type="dxa"/>
            <w:tcBorders>
              <w:top w:val="nil"/>
              <w:left w:val="nil"/>
              <w:bottom w:val="single" w:sz="4" w:space="0" w:color="auto"/>
              <w:right w:val="single" w:sz="4" w:space="0" w:color="auto"/>
            </w:tcBorders>
            <w:vAlign w:val="center"/>
          </w:tcPr>
          <w:p w14:paraId="5B82EF9F"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641544BF"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415C437A"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B956AE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E33C423"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2F85BD7"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2CE81AF4"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5F5EBFEE"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能够开展自查自评</w:t>
            </w:r>
          </w:p>
        </w:tc>
        <w:tc>
          <w:tcPr>
            <w:tcW w:w="582" w:type="dxa"/>
            <w:tcBorders>
              <w:top w:val="nil"/>
              <w:left w:val="nil"/>
              <w:bottom w:val="single" w:sz="4" w:space="0" w:color="auto"/>
              <w:right w:val="single" w:sz="4" w:space="0" w:color="auto"/>
            </w:tcBorders>
            <w:vAlign w:val="center"/>
          </w:tcPr>
          <w:p w14:paraId="50F5FDA1"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080FE01C"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36D40857"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EFB4488"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2880D38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713F8568"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tcBorders>
              <w:top w:val="nil"/>
              <w:left w:val="nil"/>
              <w:bottom w:val="single" w:sz="4" w:space="0" w:color="auto"/>
              <w:right w:val="single" w:sz="4" w:space="0" w:color="auto"/>
            </w:tcBorders>
            <w:vAlign w:val="center"/>
          </w:tcPr>
          <w:p w14:paraId="2CEDDCCB"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减量化行动前后养殖效益对比</w:t>
            </w:r>
            <w:r>
              <w:rPr>
                <w:rFonts w:eastAsia="宋体"/>
                <w:color w:val="auto"/>
                <w:kern w:val="0"/>
                <w:sz w:val="21"/>
                <w:szCs w:val="21"/>
              </w:rPr>
              <w:t>(</w:t>
            </w:r>
            <w:r>
              <w:rPr>
                <w:rFonts w:eastAsia="宋体"/>
                <w:color w:val="auto"/>
                <w:kern w:val="0"/>
                <w:sz w:val="21"/>
                <w:szCs w:val="21"/>
              </w:rPr>
              <w:t>不超过</w:t>
            </w:r>
            <w:r>
              <w:rPr>
                <w:rFonts w:eastAsia="宋体"/>
                <w:color w:val="auto"/>
                <w:kern w:val="0"/>
                <w:sz w:val="21"/>
                <w:szCs w:val="21"/>
              </w:rPr>
              <w:t>3</w:t>
            </w:r>
            <w:r>
              <w:rPr>
                <w:rFonts w:eastAsia="宋体"/>
                <w:color w:val="auto"/>
                <w:kern w:val="0"/>
                <w:sz w:val="21"/>
                <w:szCs w:val="21"/>
              </w:rPr>
              <w:t>分）</w:t>
            </w:r>
          </w:p>
        </w:tc>
        <w:tc>
          <w:tcPr>
            <w:tcW w:w="2856" w:type="dxa"/>
            <w:tcBorders>
              <w:top w:val="nil"/>
              <w:left w:val="nil"/>
              <w:bottom w:val="single" w:sz="4" w:space="0" w:color="auto"/>
              <w:right w:val="single" w:sz="4" w:space="0" w:color="auto"/>
            </w:tcBorders>
            <w:vAlign w:val="center"/>
          </w:tcPr>
          <w:p w14:paraId="3C3C34E2" w14:textId="77777777" w:rsidR="008C48FE" w:rsidRDefault="00881EB1">
            <w:pPr>
              <w:widowControl/>
              <w:snapToGrid w:val="0"/>
              <w:spacing w:line="260" w:lineRule="exact"/>
              <w:ind w:firstLineChars="0" w:firstLine="0"/>
              <w:rPr>
                <w:rFonts w:eastAsia="宋体"/>
                <w:color w:val="auto"/>
                <w:kern w:val="0"/>
                <w:sz w:val="21"/>
                <w:szCs w:val="21"/>
              </w:rPr>
            </w:pPr>
            <w:proofErr w:type="gramStart"/>
            <w:r>
              <w:rPr>
                <w:rFonts w:eastAsia="宋体"/>
                <w:color w:val="auto"/>
                <w:kern w:val="0"/>
                <w:sz w:val="21"/>
                <w:szCs w:val="21"/>
              </w:rPr>
              <w:t>对减量化</w:t>
            </w:r>
            <w:proofErr w:type="gramEnd"/>
            <w:r>
              <w:rPr>
                <w:rFonts w:eastAsia="宋体"/>
                <w:color w:val="auto"/>
                <w:kern w:val="0"/>
                <w:sz w:val="21"/>
                <w:szCs w:val="21"/>
              </w:rPr>
              <w:t>行动前后一定时段内（各</w:t>
            </w:r>
            <w:r>
              <w:rPr>
                <w:rFonts w:eastAsia="宋体"/>
                <w:color w:val="auto"/>
                <w:kern w:val="0"/>
                <w:sz w:val="21"/>
                <w:szCs w:val="21"/>
              </w:rPr>
              <w:t>12</w:t>
            </w:r>
            <w:r>
              <w:rPr>
                <w:rFonts w:eastAsia="宋体"/>
                <w:color w:val="auto"/>
                <w:kern w:val="0"/>
                <w:sz w:val="21"/>
                <w:szCs w:val="21"/>
              </w:rPr>
              <w:t>个月以上），养殖场死淘率、主要疾病的发病率、用药成本等情况进行比较分析</w:t>
            </w:r>
          </w:p>
        </w:tc>
        <w:tc>
          <w:tcPr>
            <w:tcW w:w="3029" w:type="dxa"/>
            <w:tcBorders>
              <w:top w:val="nil"/>
              <w:left w:val="nil"/>
              <w:bottom w:val="single" w:sz="4" w:space="0" w:color="auto"/>
              <w:right w:val="single" w:sz="4" w:space="0" w:color="auto"/>
            </w:tcBorders>
            <w:vAlign w:val="center"/>
          </w:tcPr>
          <w:p w14:paraId="6CC59379" w14:textId="77777777" w:rsidR="008C48FE" w:rsidRDefault="00881EB1">
            <w:pPr>
              <w:widowControl/>
              <w:snapToGrid w:val="0"/>
              <w:spacing w:line="260" w:lineRule="exact"/>
              <w:ind w:firstLineChars="0" w:firstLine="0"/>
              <w:rPr>
                <w:rFonts w:eastAsia="宋体"/>
                <w:color w:val="auto"/>
                <w:kern w:val="0"/>
                <w:sz w:val="21"/>
                <w:szCs w:val="21"/>
              </w:rPr>
            </w:pPr>
            <w:proofErr w:type="gramStart"/>
            <w:r>
              <w:rPr>
                <w:rFonts w:eastAsia="宋体"/>
                <w:color w:val="auto"/>
                <w:kern w:val="0"/>
                <w:sz w:val="21"/>
                <w:szCs w:val="21"/>
              </w:rPr>
              <w:t>对减量化</w:t>
            </w:r>
            <w:proofErr w:type="gramEnd"/>
            <w:r>
              <w:rPr>
                <w:rFonts w:eastAsia="宋体"/>
                <w:color w:val="auto"/>
                <w:kern w:val="0"/>
                <w:sz w:val="21"/>
                <w:szCs w:val="21"/>
              </w:rPr>
              <w:t>行动前后的养殖效益相关情况进行了比较分析，将相关分析结果列入分析总结报告</w:t>
            </w:r>
          </w:p>
        </w:tc>
        <w:tc>
          <w:tcPr>
            <w:tcW w:w="582" w:type="dxa"/>
            <w:tcBorders>
              <w:top w:val="nil"/>
              <w:left w:val="nil"/>
              <w:bottom w:val="single" w:sz="4" w:space="0" w:color="auto"/>
              <w:right w:val="single" w:sz="4" w:space="0" w:color="auto"/>
            </w:tcBorders>
            <w:vAlign w:val="center"/>
          </w:tcPr>
          <w:p w14:paraId="72B76CD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3</w:t>
            </w:r>
          </w:p>
        </w:tc>
        <w:tc>
          <w:tcPr>
            <w:tcW w:w="435" w:type="dxa"/>
            <w:tcBorders>
              <w:top w:val="nil"/>
              <w:left w:val="nil"/>
              <w:bottom w:val="single" w:sz="4" w:space="0" w:color="auto"/>
              <w:right w:val="single" w:sz="4" w:space="0" w:color="auto"/>
            </w:tcBorders>
            <w:vAlign w:val="center"/>
          </w:tcPr>
          <w:p w14:paraId="01D72C88"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14FB9489"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7F50CE84"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5A0F97C9"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233EE159"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val="restart"/>
            <w:tcBorders>
              <w:top w:val="nil"/>
              <w:left w:val="single" w:sz="4" w:space="0" w:color="auto"/>
              <w:bottom w:val="single" w:sz="4" w:space="0" w:color="auto"/>
              <w:right w:val="single" w:sz="4" w:space="0" w:color="auto"/>
            </w:tcBorders>
            <w:vAlign w:val="center"/>
          </w:tcPr>
          <w:p w14:paraId="3E57D951" w14:textId="77777777" w:rsidR="008C48FE" w:rsidRDefault="00881EB1">
            <w:pPr>
              <w:widowControl/>
              <w:snapToGrid w:val="0"/>
              <w:spacing w:line="260" w:lineRule="exact"/>
              <w:ind w:firstLineChars="0" w:firstLine="0"/>
              <w:rPr>
                <w:rFonts w:eastAsia="宋体"/>
                <w:color w:val="auto"/>
                <w:kern w:val="0"/>
                <w:sz w:val="21"/>
                <w:szCs w:val="21"/>
              </w:rPr>
            </w:pPr>
            <w:proofErr w:type="gramStart"/>
            <w:r>
              <w:rPr>
                <w:rFonts w:eastAsia="宋体"/>
                <w:color w:val="auto"/>
                <w:kern w:val="0"/>
                <w:sz w:val="21"/>
                <w:szCs w:val="21"/>
              </w:rPr>
              <w:t>减抗经验</w:t>
            </w:r>
            <w:proofErr w:type="gramEnd"/>
            <w:r>
              <w:rPr>
                <w:rFonts w:eastAsia="宋体"/>
                <w:color w:val="auto"/>
                <w:kern w:val="0"/>
                <w:sz w:val="21"/>
                <w:szCs w:val="21"/>
              </w:rPr>
              <w:t>及具体措施的总结</w:t>
            </w:r>
            <w:r>
              <w:rPr>
                <w:rFonts w:eastAsia="宋体"/>
                <w:color w:val="auto"/>
                <w:kern w:val="0"/>
                <w:sz w:val="21"/>
                <w:szCs w:val="21"/>
              </w:rPr>
              <w:t>(</w:t>
            </w:r>
            <w:r>
              <w:rPr>
                <w:rFonts w:eastAsia="宋体"/>
                <w:color w:val="auto"/>
                <w:kern w:val="0"/>
                <w:sz w:val="21"/>
                <w:szCs w:val="21"/>
              </w:rPr>
              <w:t>不超过</w:t>
            </w:r>
            <w:r>
              <w:rPr>
                <w:rFonts w:eastAsia="宋体"/>
                <w:color w:val="auto"/>
                <w:kern w:val="0"/>
                <w:sz w:val="21"/>
                <w:szCs w:val="21"/>
              </w:rPr>
              <w:t>4</w:t>
            </w:r>
            <w:r>
              <w:rPr>
                <w:rFonts w:eastAsia="宋体"/>
                <w:color w:val="auto"/>
                <w:kern w:val="0"/>
                <w:sz w:val="21"/>
                <w:szCs w:val="21"/>
              </w:rPr>
              <w:t>分）</w:t>
            </w:r>
          </w:p>
        </w:tc>
        <w:tc>
          <w:tcPr>
            <w:tcW w:w="2856" w:type="dxa"/>
            <w:vMerge w:val="restart"/>
            <w:tcBorders>
              <w:top w:val="nil"/>
              <w:left w:val="single" w:sz="4" w:space="0" w:color="auto"/>
              <w:bottom w:val="single" w:sz="4" w:space="0" w:color="auto"/>
              <w:right w:val="single" w:sz="4" w:space="0" w:color="auto"/>
            </w:tcBorders>
            <w:vAlign w:val="center"/>
          </w:tcPr>
          <w:p w14:paraId="4B38C4ED"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分析总结中药产品、免疫增强剂或其他替代产品或措施实施情况；对于自繁自养以及</w:t>
            </w:r>
            <w:proofErr w:type="gramStart"/>
            <w:r>
              <w:rPr>
                <w:rFonts w:eastAsia="宋体"/>
                <w:color w:val="auto"/>
                <w:kern w:val="0"/>
                <w:sz w:val="21"/>
                <w:szCs w:val="21"/>
              </w:rPr>
              <w:t>出售仔雏的</w:t>
            </w:r>
            <w:proofErr w:type="gramEnd"/>
            <w:r>
              <w:rPr>
                <w:rFonts w:eastAsia="宋体"/>
                <w:color w:val="auto"/>
                <w:kern w:val="0"/>
                <w:sz w:val="21"/>
                <w:szCs w:val="21"/>
              </w:rPr>
              <w:t>养殖场，应提供种畜禽养殖</w:t>
            </w:r>
            <w:proofErr w:type="gramStart"/>
            <w:r>
              <w:rPr>
                <w:rFonts w:eastAsia="宋体"/>
                <w:color w:val="auto"/>
                <w:kern w:val="0"/>
                <w:sz w:val="21"/>
                <w:szCs w:val="21"/>
              </w:rPr>
              <w:t>及仔雏产出</w:t>
            </w:r>
            <w:proofErr w:type="gramEnd"/>
            <w:r>
              <w:rPr>
                <w:rFonts w:eastAsia="宋体"/>
                <w:color w:val="auto"/>
                <w:kern w:val="0"/>
                <w:sz w:val="21"/>
                <w:szCs w:val="21"/>
              </w:rPr>
              <w:t>数量、兽用抗菌药使用情况的分析总结</w:t>
            </w:r>
          </w:p>
        </w:tc>
        <w:tc>
          <w:tcPr>
            <w:tcW w:w="3029" w:type="dxa"/>
            <w:tcBorders>
              <w:top w:val="nil"/>
              <w:left w:val="nil"/>
              <w:bottom w:val="single" w:sz="4" w:space="0" w:color="auto"/>
              <w:right w:val="single" w:sz="4" w:space="0" w:color="auto"/>
            </w:tcBorders>
            <w:vAlign w:val="center"/>
          </w:tcPr>
          <w:p w14:paraId="5BE7A365" w14:textId="77777777" w:rsidR="008C48FE" w:rsidRDefault="00881EB1">
            <w:pPr>
              <w:widowControl/>
              <w:snapToGrid w:val="0"/>
              <w:spacing w:line="260" w:lineRule="exact"/>
              <w:ind w:firstLineChars="0" w:firstLine="0"/>
              <w:rPr>
                <w:rFonts w:eastAsia="宋体"/>
                <w:color w:val="auto"/>
                <w:kern w:val="0"/>
                <w:sz w:val="21"/>
                <w:szCs w:val="21"/>
              </w:rPr>
            </w:pPr>
            <w:proofErr w:type="gramStart"/>
            <w:r>
              <w:rPr>
                <w:rFonts w:eastAsia="宋体"/>
                <w:color w:val="auto"/>
                <w:kern w:val="0"/>
                <w:sz w:val="21"/>
                <w:szCs w:val="21"/>
              </w:rPr>
              <w:t>对减抗经验</w:t>
            </w:r>
            <w:proofErr w:type="gramEnd"/>
            <w:r>
              <w:rPr>
                <w:rFonts w:eastAsia="宋体"/>
                <w:color w:val="auto"/>
                <w:kern w:val="0"/>
                <w:sz w:val="21"/>
                <w:szCs w:val="21"/>
              </w:rPr>
              <w:t>及具体措施进行总结分析并提交详细报告</w:t>
            </w:r>
          </w:p>
        </w:tc>
        <w:tc>
          <w:tcPr>
            <w:tcW w:w="582" w:type="dxa"/>
            <w:tcBorders>
              <w:top w:val="nil"/>
              <w:left w:val="nil"/>
              <w:bottom w:val="single" w:sz="4" w:space="0" w:color="auto"/>
              <w:right w:val="single" w:sz="4" w:space="0" w:color="auto"/>
            </w:tcBorders>
            <w:vAlign w:val="center"/>
          </w:tcPr>
          <w:p w14:paraId="607437BA"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658AB2D5" w14:textId="77777777" w:rsidR="008C48FE" w:rsidRDefault="008C48FE">
            <w:pPr>
              <w:widowControl/>
              <w:snapToGrid w:val="0"/>
              <w:spacing w:line="260" w:lineRule="exact"/>
              <w:ind w:firstLineChars="0" w:firstLine="0"/>
              <w:jc w:val="left"/>
              <w:rPr>
                <w:rFonts w:eastAsia="宋体"/>
                <w:color w:val="auto"/>
                <w:kern w:val="0"/>
                <w:sz w:val="21"/>
                <w:szCs w:val="21"/>
              </w:rPr>
            </w:pPr>
          </w:p>
        </w:tc>
      </w:tr>
      <w:tr w:rsidR="008C48FE" w14:paraId="21E8A7C7" w14:textId="77777777">
        <w:trPr>
          <w:cantSplit/>
          <w:trHeight w:val="20"/>
          <w:jc w:val="center"/>
        </w:trPr>
        <w:tc>
          <w:tcPr>
            <w:tcW w:w="619" w:type="dxa"/>
            <w:vMerge/>
            <w:tcBorders>
              <w:top w:val="nil"/>
              <w:left w:val="single" w:sz="4" w:space="0" w:color="auto"/>
              <w:bottom w:val="single" w:sz="4" w:space="0" w:color="auto"/>
              <w:right w:val="single" w:sz="4" w:space="0" w:color="auto"/>
            </w:tcBorders>
            <w:vAlign w:val="center"/>
          </w:tcPr>
          <w:p w14:paraId="127E089D"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930" w:type="dxa"/>
            <w:vMerge/>
            <w:tcBorders>
              <w:top w:val="nil"/>
              <w:left w:val="single" w:sz="4" w:space="0" w:color="auto"/>
              <w:bottom w:val="single" w:sz="4" w:space="0" w:color="auto"/>
              <w:right w:val="single" w:sz="4" w:space="0" w:color="auto"/>
            </w:tcBorders>
            <w:vAlign w:val="center"/>
          </w:tcPr>
          <w:p w14:paraId="081D3566" w14:textId="77777777" w:rsidR="008C48FE" w:rsidRDefault="008C48FE">
            <w:pPr>
              <w:widowControl/>
              <w:snapToGrid w:val="0"/>
              <w:spacing w:line="260" w:lineRule="exact"/>
              <w:ind w:firstLineChars="0" w:firstLine="0"/>
              <w:jc w:val="left"/>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63962CAB" w14:textId="77777777" w:rsidR="008C48FE" w:rsidRDefault="008C48FE">
            <w:pPr>
              <w:widowControl/>
              <w:snapToGrid w:val="0"/>
              <w:spacing w:line="260" w:lineRule="exact"/>
              <w:ind w:firstLineChars="0" w:firstLine="0"/>
              <w:rPr>
                <w:rFonts w:eastAsia="宋体"/>
                <w:color w:val="auto"/>
                <w:kern w:val="0"/>
                <w:sz w:val="21"/>
                <w:szCs w:val="21"/>
              </w:rPr>
            </w:pPr>
          </w:p>
        </w:tc>
        <w:tc>
          <w:tcPr>
            <w:tcW w:w="1455" w:type="dxa"/>
            <w:vMerge/>
            <w:tcBorders>
              <w:top w:val="nil"/>
              <w:left w:val="single" w:sz="4" w:space="0" w:color="auto"/>
              <w:bottom w:val="single" w:sz="4" w:space="0" w:color="auto"/>
              <w:right w:val="single" w:sz="4" w:space="0" w:color="auto"/>
            </w:tcBorders>
            <w:vAlign w:val="center"/>
          </w:tcPr>
          <w:p w14:paraId="133C992E" w14:textId="77777777" w:rsidR="008C48FE" w:rsidRDefault="008C48FE">
            <w:pPr>
              <w:widowControl/>
              <w:snapToGrid w:val="0"/>
              <w:spacing w:line="260" w:lineRule="exact"/>
              <w:ind w:firstLineChars="0" w:firstLine="0"/>
              <w:rPr>
                <w:rFonts w:eastAsia="宋体"/>
                <w:color w:val="auto"/>
                <w:kern w:val="0"/>
                <w:sz w:val="21"/>
                <w:szCs w:val="21"/>
              </w:rPr>
            </w:pPr>
          </w:p>
        </w:tc>
        <w:tc>
          <w:tcPr>
            <w:tcW w:w="2856" w:type="dxa"/>
            <w:vMerge/>
            <w:tcBorders>
              <w:top w:val="nil"/>
              <w:left w:val="single" w:sz="4" w:space="0" w:color="auto"/>
              <w:bottom w:val="single" w:sz="4" w:space="0" w:color="auto"/>
              <w:right w:val="single" w:sz="4" w:space="0" w:color="auto"/>
            </w:tcBorders>
            <w:vAlign w:val="center"/>
          </w:tcPr>
          <w:p w14:paraId="16CD3342" w14:textId="77777777" w:rsidR="008C48FE" w:rsidRDefault="008C48FE">
            <w:pPr>
              <w:widowControl/>
              <w:snapToGrid w:val="0"/>
              <w:spacing w:line="260" w:lineRule="exact"/>
              <w:ind w:firstLineChars="0" w:firstLine="0"/>
              <w:rPr>
                <w:rFonts w:eastAsia="宋体"/>
                <w:color w:val="auto"/>
                <w:kern w:val="0"/>
                <w:sz w:val="21"/>
                <w:szCs w:val="21"/>
              </w:rPr>
            </w:pPr>
          </w:p>
        </w:tc>
        <w:tc>
          <w:tcPr>
            <w:tcW w:w="3029" w:type="dxa"/>
            <w:tcBorders>
              <w:top w:val="nil"/>
              <w:left w:val="nil"/>
              <w:bottom w:val="single" w:sz="4" w:space="0" w:color="auto"/>
              <w:right w:val="single" w:sz="4" w:space="0" w:color="auto"/>
            </w:tcBorders>
            <w:vAlign w:val="center"/>
          </w:tcPr>
          <w:p w14:paraId="593431A2" w14:textId="77777777" w:rsidR="008C48FE" w:rsidRDefault="00881EB1">
            <w:pPr>
              <w:widowControl/>
              <w:snapToGrid w:val="0"/>
              <w:spacing w:line="260" w:lineRule="exact"/>
              <w:ind w:firstLineChars="0" w:firstLine="0"/>
              <w:rPr>
                <w:rFonts w:eastAsia="宋体"/>
                <w:color w:val="auto"/>
                <w:kern w:val="0"/>
                <w:sz w:val="21"/>
                <w:szCs w:val="21"/>
              </w:rPr>
            </w:pPr>
            <w:r>
              <w:rPr>
                <w:rFonts w:eastAsia="宋体"/>
                <w:color w:val="auto"/>
                <w:kern w:val="0"/>
                <w:sz w:val="21"/>
                <w:szCs w:val="21"/>
              </w:rPr>
              <w:t>提交减量化行动期间兽用抗菌药使用情况总结报告</w:t>
            </w:r>
          </w:p>
        </w:tc>
        <w:tc>
          <w:tcPr>
            <w:tcW w:w="582" w:type="dxa"/>
            <w:tcBorders>
              <w:top w:val="nil"/>
              <w:left w:val="nil"/>
              <w:bottom w:val="single" w:sz="4" w:space="0" w:color="auto"/>
              <w:right w:val="single" w:sz="4" w:space="0" w:color="auto"/>
            </w:tcBorders>
            <w:vAlign w:val="center"/>
          </w:tcPr>
          <w:p w14:paraId="4260F8B5" w14:textId="77777777" w:rsidR="008C48FE" w:rsidRDefault="00881EB1">
            <w:pPr>
              <w:widowControl/>
              <w:snapToGrid w:val="0"/>
              <w:spacing w:line="260" w:lineRule="exact"/>
              <w:ind w:firstLineChars="0" w:firstLine="0"/>
              <w:jc w:val="center"/>
              <w:rPr>
                <w:rFonts w:eastAsia="宋体"/>
                <w:color w:val="auto"/>
                <w:kern w:val="0"/>
                <w:sz w:val="21"/>
                <w:szCs w:val="21"/>
              </w:rPr>
            </w:pPr>
            <w:r>
              <w:rPr>
                <w:rFonts w:eastAsia="宋体"/>
                <w:color w:val="auto"/>
                <w:kern w:val="0"/>
                <w:sz w:val="21"/>
                <w:szCs w:val="21"/>
              </w:rPr>
              <w:t>2</w:t>
            </w:r>
          </w:p>
        </w:tc>
        <w:tc>
          <w:tcPr>
            <w:tcW w:w="435" w:type="dxa"/>
            <w:tcBorders>
              <w:top w:val="nil"/>
              <w:left w:val="nil"/>
              <w:bottom w:val="single" w:sz="4" w:space="0" w:color="auto"/>
              <w:right w:val="single" w:sz="4" w:space="0" w:color="auto"/>
            </w:tcBorders>
            <w:vAlign w:val="center"/>
          </w:tcPr>
          <w:p w14:paraId="1D31FDF7" w14:textId="77777777" w:rsidR="008C48FE" w:rsidRDefault="008C48FE">
            <w:pPr>
              <w:widowControl/>
              <w:snapToGrid w:val="0"/>
              <w:spacing w:line="260" w:lineRule="exact"/>
              <w:ind w:firstLineChars="0" w:firstLine="0"/>
              <w:jc w:val="left"/>
              <w:rPr>
                <w:rFonts w:eastAsia="宋体"/>
                <w:color w:val="auto"/>
                <w:kern w:val="0"/>
                <w:sz w:val="21"/>
                <w:szCs w:val="21"/>
              </w:rPr>
            </w:pPr>
          </w:p>
        </w:tc>
      </w:tr>
    </w:tbl>
    <w:p w14:paraId="757935DC" w14:textId="77777777" w:rsidR="008C48FE" w:rsidRDefault="008C48FE">
      <w:pPr>
        <w:spacing w:line="240" w:lineRule="auto"/>
        <w:ind w:firstLineChars="0" w:firstLine="0"/>
        <w:rPr>
          <w:sz w:val="24"/>
          <w:szCs w:val="24"/>
        </w:rPr>
        <w:sectPr w:rsidR="008C48FE">
          <w:pgSz w:w="11906" w:h="16838"/>
          <w:pgMar w:top="1440" w:right="1800" w:bottom="1440" w:left="1800" w:header="851" w:footer="992" w:gutter="0"/>
          <w:cols w:space="720"/>
          <w:docGrid w:type="lines" w:linePitch="312"/>
        </w:sectPr>
      </w:pPr>
    </w:p>
    <w:p w14:paraId="46143E72" w14:textId="0DBD3D1F" w:rsidR="008C48FE" w:rsidRDefault="00FC51E7">
      <w:pPr>
        <w:ind w:firstLineChars="0" w:firstLine="0"/>
        <w:rPr>
          <w:rFonts w:eastAsia="黑体"/>
        </w:rPr>
      </w:pPr>
      <w:r>
        <w:rPr>
          <w:rFonts w:eastAsia="黑体"/>
        </w:rPr>
        <w:lastRenderedPageBreak/>
        <w:t>附件</w:t>
      </w:r>
      <w:r w:rsidR="00881EB1">
        <w:rPr>
          <w:rFonts w:eastAsia="黑体"/>
        </w:rPr>
        <w:t>5</w:t>
      </w:r>
    </w:p>
    <w:p w14:paraId="11AC6945" w14:textId="77777777" w:rsidR="008C48FE" w:rsidRDefault="008C48FE">
      <w:pPr>
        <w:ind w:firstLineChars="0" w:firstLine="0"/>
        <w:jc w:val="center"/>
        <w:rPr>
          <w:rFonts w:eastAsia="方正小标宋简体"/>
          <w:sz w:val="40"/>
          <w:szCs w:val="40"/>
        </w:rPr>
      </w:pPr>
    </w:p>
    <w:p w14:paraId="1E4F24FB" w14:textId="77777777" w:rsidR="008C48FE" w:rsidRDefault="00881EB1">
      <w:pPr>
        <w:ind w:firstLineChars="0" w:firstLine="0"/>
        <w:jc w:val="center"/>
        <w:rPr>
          <w:rFonts w:eastAsia="方正小标宋简体"/>
          <w:sz w:val="40"/>
          <w:szCs w:val="40"/>
        </w:rPr>
      </w:pPr>
      <w:r>
        <w:rPr>
          <w:rFonts w:eastAsia="方正小标宋简体"/>
          <w:sz w:val="40"/>
          <w:szCs w:val="40"/>
        </w:rPr>
        <w:t>养殖场</w:t>
      </w:r>
      <w:proofErr w:type="gramStart"/>
      <w:r>
        <w:rPr>
          <w:rFonts w:eastAsia="方正小标宋简体"/>
          <w:sz w:val="40"/>
          <w:szCs w:val="40"/>
        </w:rPr>
        <w:t>减抗效果</w:t>
      </w:r>
      <w:proofErr w:type="gramEnd"/>
      <w:r>
        <w:rPr>
          <w:rFonts w:eastAsia="方正小标宋简体"/>
          <w:sz w:val="40"/>
          <w:szCs w:val="40"/>
        </w:rPr>
        <w:t>评价材料要求</w:t>
      </w:r>
    </w:p>
    <w:p w14:paraId="5D4A6B67" w14:textId="77777777" w:rsidR="008C48FE" w:rsidRDefault="008C48FE">
      <w:pPr>
        <w:adjustRightInd w:val="0"/>
        <w:snapToGrid w:val="0"/>
        <w:rPr>
          <w:rFonts w:eastAsia="黑体"/>
        </w:rPr>
      </w:pPr>
    </w:p>
    <w:p w14:paraId="0B072D6E" w14:textId="77777777" w:rsidR="008C48FE" w:rsidRDefault="00881EB1">
      <w:pPr>
        <w:adjustRightInd w:val="0"/>
        <w:snapToGrid w:val="0"/>
        <w:rPr>
          <w:rFonts w:eastAsia="黑体"/>
        </w:rPr>
      </w:pPr>
      <w:r>
        <w:rPr>
          <w:rFonts w:eastAsia="黑体"/>
        </w:rPr>
        <w:t>一、养殖场</w:t>
      </w:r>
      <w:proofErr w:type="gramStart"/>
      <w:r>
        <w:rPr>
          <w:rFonts w:eastAsia="黑体"/>
        </w:rPr>
        <w:t>减抗效果</w:t>
      </w:r>
      <w:proofErr w:type="gramEnd"/>
      <w:r>
        <w:rPr>
          <w:rFonts w:eastAsia="黑体"/>
        </w:rPr>
        <w:t>自评报告</w:t>
      </w:r>
    </w:p>
    <w:p w14:paraId="2D6694BA" w14:textId="77777777" w:rsidR="008C48FE" w:rsidRDefault="00881EB1">
      <w:pPr>
        <w:adjustRightInd w:val="0"/>
        <w:snapToGrid w:val="0"/>
      </w:pPr>
      <w:r>
        <w:t>对照《养殖场减抗效果评价打分表》</w:t>
      </w:r>
      <w:proofErr w:type="gramStart"/>
      <w:r>
        <w:t>的赋分标准</w:t>
      </w:r>
      <w:proofErr w:type="gramEnd"/>
      <w:r>
        <w:t>，养殖场开展自评，</w:t>
      </w:r>
      <w:proofErr w:type="gramStart"/>
      <w:r>
        <w:t>逐项赋分并说明赋分依据</w:t>
      </w:r>
      <w:proofErr w:type="gramEnd"/>
      <w:r>
        <w:t>，填写自评表并附填表说明，提供必要的证明材料。如养殖场标明未使用兽用抗菌药的，应说明防治细菌性感染的具体措施和抗菌药替代品的使用情况。</w:t>
      </w:r>
    </w:p>
    <w:p w14:paraId="53646D26" w14:textId="77777777" w:rsidR="008C48FE" w:rsidRDefault="00881EB1">
      <w:pPr>
        <w:adjustRightInd w:val="0"/>
        <w:snapToGrid w:val="0"/>
        <w:rPr>
          <w:rFonts w:eastAsia="黑体"/>
        </w:rPr>
      </w:pPr>
      <w:r>
        <w:rPr>
          <w:rFonts w:eastAsia="黑体"/>
        </w:rPr>
        <w:t>二、养殖场实施兽用抗菌药使用减量化行动情况报告</w:t>
      </w:r>
    </w:p>
    <w:p w14:paraId="4EBC32E1" w14:textId="77777777" w:rsidR="008C48FE" w:rsidRDefault="00881EB1">
      <w:pPr>
        <w:adjustRightInd w:val="0"/>
        <w:snapToGrid w:val="0"/>
      </w:pPr>
      <w:r>
        <w:t>养殖场应提供实施减量化一年来兽用</w:t>
      </w:r>
      <w:proofErr w:type="gramStart"/>
      <w:r>
        <w:t>抗菌药减量化</w:t>
      </w:r>
      <w:proofErr w:type="gramEnd"/>
      <w:r>
        <w:t>使用情况报告，报告应包括以下内容。</w:t>
      </w:r>
    </w:p>
    <w:p w14:paraId="24F8C70B" w14:textId="77777777" w:rsidR="008C48FE" w:rsidRDefault="00881EB1">
      <w:pPr>
        <w:adjustRightInd w:val="0"/>
        <w:snapToGrid w:val="0"/>
        <w:outlineLvl w:val="0"/>
        <w:rPr>
          <w:rFonts w:eastAsia="楷体_GB2312"/>
        </w:rPr>
      </w:pPr>
      <w:r>
        <w:rPr>
          <w:rFonts w:eastAsia="楷体_GB2312"/>
        </w:rPr>
        <w:t>（一）动物或动物产品产出与抗菌药使用总体情况</w:t>
      </w:r>
    </w:p>
    <w:p w14:paraId="76F8BAA6" w14:textId="77777777" w:rsidR="008C48FE" w:rsidRDefault="00881EB1">
      <w:pPr>
        <w:adjustRightInd w:val="0"/>
        <w:snapToGrid w:val="0"/>
      </w:pPr>
      <w:r>
        <w:t>从全场总体水平上，提供并统计全年（顺延年，如</w:t>
      </w:r>
      <w:r>
        <w:t>2021</w:t>
      </w:r>
      <w:r>
        <w:t>年</w:t>
      </w:r>
      <w:r>
        <w:t>1</w:t>
      </w:r>
      <w:r>
        <w:t>月</w:t>
      </w:r>
      <w:r>
        <w:t>1</w:t>
      </w:r>
      <w:r>
        <w:t>日至</w:t>
      </w:r>
      <w:r>
        <w:t>2022</w:t>
      </w:r>
      <w:r>
        <w:t>年</w:t>
      </w:r>
      <w:r>
        <w:t>1</w:t>
      </w:r>
      <w:r>
        <w:t>月</w:t>
      </w:r>
      <w:r>
        <w:t>1</w:t>
      </w:r>
      <w:r>
        <w:t>日）动物或动物产品产出总量及同期兽用抗菌药（包括促生长类药物饲料添加剂）使用总量（以原料为统计口径），分别填写表</w:t>
      </w:r>
      <w:r>
        <w:t>1-3</w:t>
      </w:r>
      <w:r>
        <w:t>。计算单位动物或动物产品产出的抗菌药使用量。</w:t>
      </w:r>
    </w:p>
    <w:p w14:paraId="3F1D6159" w14:textId="77777777" w:rsidR="008C48FE" w:rsidRDefault="00881EB1">
      <w:pPr>
        <w:spacing w:line="400" w:lineRule="exact"/>
        <w:ind w:firstLineChars="0" w:firstLine="0"/>
        <w:jc w:val="center"/>
        <w:rPr>
          <w:rFonts w:eastAsia="黑体"/>
          <w:sz w:val="24"/>
        </w:rPr>
      </w:pPr>
      <w:r>
        <w:rPr>
          <w:rFonts w:eastAsia="黑体"/>
          <w:sz w:val="24"/>
        </w:rPr>
        <w:t>表</w:t>
      </w:r>
      <w:r>
        <w:rPr>
          <w:rFonts w:eastAsia="黑体"/>
          <w:sz w:val="24"/>
        </w:rPr>
        <w:t xml:space="preserve">1  </w:t>
      </w:r>
      <w:proofErr w:type="gramStart"/>
      <w:r>
        <w:rPr>
          <w:rFonts w:eastAsia="黑体"/>
          <w:sz w:val="24"/>
        </w:rPr>
        <w:t>实施减抗一年</w:t>
      </w:r>
      <w:proofErr w:type="gramEnd"/>
      <w:r>
        <w:rPr>
          <w:rFonts w:eastAsia="黑体"/>
          <w:sz w:val="24"/>
        </w:rPr>
        <w:t>间全场动物或动物产品产出量汇总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1873"/>
        <w:gridCol w:w="2076"/>
        <w:gridCol w:w="2423"/>
      </w:tblGrid>
      <w:tr w:rsidR="008C48FE" w14:paraId="0BDD2478" w14:textId="77777777">
        <w:trPr>
          <w:trHeight w:val="695"/>
          <w:jc w:val="center"/>
        </w:trPr>
        <w:tc>
          <w:tcPr>
            <w:tcW w:w="1966" w:type="dxa"/>
            <w:vAlign w:val="center"/>
          </w:tcPr>
          <w:p w14:paraId="652C74A9" w14:textId="77777777" w:rsidR="008C48FE" w:rsidRDefault="00881EB1">
            <w:pPr>
              <w:adjustRightInd w:val="0"/>
              <w:snapToGrid w:val="0"/>
              <w:spacing w:line="240" w:lineRule="auto"/>
              <w:ind w:firstLineChars="0" w:firstLine="0"/>
              <w:jc w:val="center"/>
              <w:rPr>
                <w:sz w:val="22"/>
                <w:szCs w:val="22"/>
              </w:rPr>
            </w:pPr>
            <w:r>
              <w:rPr>
                <w:sz w:val="22"/>
                <w:szCs w:val="22"/>
              </w:rPr>
              <w:t>育雏</w:t>
            </w:r>
            <w:r>
              <w:rPr>
                <w:sz w:val="22"/>
                <w:szCs w:val="22"/>
              </w:rPr>
              <w:t>/</w:t>
            </w:r>
            <w:r>
              <w:rPr>
                <w:sz w:val="22"/>
                <w:szCs w:val="22"/>
              </w:rPr>
              <w:t>仔</w:t>
            </w:r>
            <w:r>
              <w:rPr>
                <w:sz w:val="22"/>
                <w:szCs w:val="22"/>
              </w:rPr>
              <w:t>/</w:t>
            </w:r>
            <w:proofErr w:type="gramStart"/>
            <w:r>
              <w:rPr>
                <w:sz w:val="22"/>
                <w:szCs w:val="22"/>
              </w:rPr>
              <w:t>羔</w:t>
            </w:r>
            <w:proofErr w:type="gramEnd"/>
            <w:r>
              <w:rPr>
                <w:sz w:val="22"/>
                <w:szCs w:val="22"/>
              </w:rPr>
              <w:t>/</w:t>
            </w:r>
            <w:r>
              <w:rPr>
                <w:sz w:val="22"/>
                <w:szCs w:val="22"/>
              </w:rPr>
              <w:t>犊数（只</w:t>
            </w:r>
            <w:r>
              <w:rPr>
                <w:sz w:val="22"/>
                <w:szCs w:val="22"/>
              </w:rPr>
              <w:t>/</w:t>
            </w:r>
            <w:r>
              <w:rPr>
                <w:sz w:val="22"/>
                <w:szCs w:val="22"/>
              </w:rPr>
              <w:t>头）</w:t>
            </w:r>
          </w:p>
        </w:tc>
        <w:tc>
          <w:tcPr>
            <w:tcW w:w="1873" w:type="dxa"/>
            <w:vAlign w:val="center"/>
          </w:tcPr>
          <w:p w14:paraId="758475B8" w14:textId="77777777" w:rsidR="008C48FE" w:rsidRDefault="00881EB1">
            <w:pPr>
              <w:adjustRightInd w:val="0"/>
              <w:snapToGrid w:val="0"/>
              <w:spacing w:line="240" w:lineRule="auto"/>
              <w:ind w:firstLineChars="0" w:firstLine="0"/>
              <w:jc w:val="center"/>
              <w:rPr>
                <w:sz w:val="22"/>
                <w:szCs w:val="22"/>
              </w:rPr>
            </w:pPr>
            <w:r>
              <w:rPr>
                <w:sz w:val="22"/>
                <w:szCs w:val="22"/>
              </w:rPr>
              <w:t>育成数（只</w:t>
            </w:r>
            <w:r>
              <w:rPr>
                <w:sz w:val="22"/>
                <w:szCs w:val="22"/>
              </w:rPr>
              <w:t>/</w:t>
            </w:r>
            <w:r>
              <w:rPr>
                <w:sz w:val="22"/>
                <w:szCs w:val="22"/>
              </w:rPr>
              <w:t>头）</w:t>
            </w:r>
          </w:p>
        </w:tc>
        <w:tc>
          <w:tcPr>
            <w:tcW w:w="2076" w:type="dxa"/>
            <w:vAlign w:val="center"/>
          </w:tcPr>
          <w:p w14:paraId="75A51D7C" w14:textId="77777777" w:rsidR="008C48FE" w:rsidRDefault="00881EB1">
            <w:pPr>
              <w:adjustRightInd w:val="0"/>
              <w:snapToGrid w:val="0"/>
              <w:spacing w:line="240" w:lineRule="auto"/>
              <w:ind w:firstLineChars="0" w:firstLine="0"/>
              <w:jc w:val="center"/>
              <w:rPr>
                <w:sz w:val="22"/>
                <w:szCs w:val="22"/>
              </w:rPr>
            </w:pPr>
            <w:r>
              <w:rPr>
                <w:sz w:val="22"/>
                <w:szCs w:val="22"/>
              </w:rPr>
              <w:t>出栏数（只</w:t>
            </w:r>
            <w:r>
              <w:rPr>
                <w:sz w:val="22"/>
                <w:szCs w:val="22"/>
              </w:rPr>
              <w:t>/</w:t>
            </w:r>
            <w:r>
              <w:rPr>
                <w:sz w:val="22"/>
                <w:szCs w:val="22"/>
              </w:rPr>
              <w:t>头）</w:t>
            </w:r>
          </w:p>
        </w:tc>
        <w:tc>
          <w:tcPr>
            <w:tcW w:w="2423" w:type="dxa"/>
            <w:vAlign w:val="center"/>
          </w:tcPr>
          <w:p w14:paraId="5A6911CF" w14:textId="77777777" w:rsidR="008C48FE" w:rsidRDefault="00881EB1">
            <w:pPr>
              <w:adjustRightInd w:val="0"/>
              <w:snapToGrid w:val="0"/>
              <w:spacing w:line="240" w:lineRule="auto"/>
              <w:ind w:firstLineChars="0" w:firstLine="0"/>
              <w:jc w:val="center"/>
              <w:rPr>
                <w:sz w:val="22"/>
                <w:szCs w:val="22"/>
              </w:rPr>
            </w:pPr>
            <w:r>
              <w:rPr>
                <w:sz w:val="22"/>
                <w:szCs w:val="22"/>
              </w:rPr>
              <w:t>出栏（产蛋</w:t>
            </w:r>
            <w:r>
              <w:rPr>
                <w:sz w:val="22"/>
                <w:szCs w:val="22"/>
              </w:rPr>
              <w:t>/</w:t>
            </w:r>
            <w:r>
              <w:rPr>
                <w:sz w:val="22"/>
                <w:szCs w:val="22"/>
              </w:rPr>
              <w:t>奶）量（吨）</w:t>
            </w:r>
          </w:p>
        </w:tc>
      </w:tr>
      <w:tr w:rsidR="008C48FE" w14:paraId="18E26582" w14:textId="77777777">
        <w:trPr>
          <w:trHeight w:val="659"/>
          <w:jc w:val="center"/>
        </w:trPr>
        <w:tc>
          <w:tcPr>
            <w:tcW w:w="1966" w:type="dxa"/>
            <w:vAlign w:val="center"/>
          </w:tcPr>
          <w:p w14:paraId="3DCCC325" w14:textId="77777777" w:rsidR="008C48FE" w:rsidRDefault="008C48FE">
            <w:pPr>
              <w:adjustRightInd w:val="0"/>
              <w:snapToGrid w:val="0"/>
              <w:spacing w:line="240" w:lineRule="auto"/>
              <w:ind w:firstLineChars="0" w:firstLine="0"/>
              <w:jc w:val="center"/>
              <w:rPr>
                <w:sz w:val="22"/>
              </w:rPr>
            </w:pPr>
          </w:p>
        </w:tc>
        <w:tc>
          <w:tcPr>
            <w:tcW w:w="1873" w:type="dxa"/>
            <w:vAlign w:val="center"/>
          </w:tcPr>
          <w:p w14:paraId="73673B14" w14:textId="77777777" w:rsidR="008C48FE" w:rsidRDefault="008C48FE">
            <w:pPr>
              <w:adjustRightInd w:val="0"/>
              <w:snapToGrid w:val="0"/>
              <w:spacing w:line="240" w:lineRule="auto"/>
              <w:ind w:firstLineChars="0" w:firstLine="0"/>
              <w:jc w:val="center"/>
              <w:rPr>
                <w:sz w:val="22"/>
              </w:rPr>
            </w:pPr>
          </w:p>
        </w:tc>
        <w:tc>
          <w:tcPr>
            <w:tcW w:w="2076" w:type="dxa"/>
            <w:vAlign w:val="center"/>
          </w:tcPr>
          <w:p w14:paraId="5A5269E5" w14:textId="77777777" w:rsidR="008C48FE" w:rsidRDefault="008C48FE">
            <w:pPr>
              <w:adjustRightInd w:val="0"/>
              <w:snapToGrid w:val="0"/>
              <w:spacing w:line="240" w:lineRule="auto"/>
              <w:ind w:firstLineChars="0" w:firstLine="0"/>
              <w:jc w:val="center"/>
              <w:rPr>
                <w:sz w:val="22"/>
              </w:rPr>
            </w:pPr>
          </w:p>
        </w:tc>
        <w:tc>
          <w:tcPr>
            <w:tcW w:w="2423" w:type="dxa"/>
            <w:vAlign w:val="center"/>
          </w:tcPr>
          <w:p w14:paraId="26B56B4E" w14:textId="77777777" w:rsidR="008C48FE" w:rsidRDefault="008C48FE">
            <w:pPr>
              <w:adjustRightInd w:val="0"/>
              <w:snapToGrid w:val="0"/>
              <w:spacing w:line="240" w:lineRule="auto"/>
              <w:ind w:firstLineChars="0" w:firstLine="0"/>
              <w:jc w:val="center"/>
              <w:rPr>
                <w:sz w:val="22"/>
              </w:rPr>
            </w:pPr>
          </w:p>
        </w:tc>
      </w:tr>
    </w:tbl>
    <w:p w14:paraId="405CDB5B" w14:textId="77777777" w:rsidR="008C48FE" w:rsidRDefault="008C48FE">
      <w:pPr>
        <w:spacing w:line="400" w:lineRule="exact"/>
        <w:ind w:firstLineChars="0" w:firstLine="0"/>
        <w:jc w:val="center"/>
        <w:rPr>
          <w:rFonts w:eastAsia="黑体"/>
          <w:sz w:val="24"/>
        </w:rPr>
      </w:pPr>
    </w:p>
    <w:p w14:paraId="45581590" w14:textId="77777777" w:rsidR="008C48FE" w:rsidRDefault="00881EB1">
      <w:pPr>
        <w:spacing w:line="400" w:lineRule="exact"/>
        <w:ind w:firstLineChars="0" w:firstLine="0"/>
        <w:jc w:val="center"/>
        <w:rPr>
          <w:rFonts w:eastAsia="黑体"/>
          <w:sz w:val="24"/>
        </w:rPr>
      </w:pPr>
      <w:r>
        <w:rPr>
          <w:rFonts w:eastAsia="黑体"/>
          <w:sz w:val="24"/>
        </w:rPr>
        <w:lastRenderedPageBreak/>
        <w:t>表</w:t>
      </w:r>
      <w:r>
        <w:rPr>
          <w:rFonts w:eastAsia="黑体"/>
          <w:sz w:val="24"/>
        </w:rPr>
        <w:t xml:space="preserve">2  </w:t>
      </w:r>
      <w:proofErr w:type="gramStart"/>
      <w:r>
        <w:rPr>
          <w:rFonts w:eastAsia="黑体"/>
          <w:sz w:val="24"/>
        </w:rPr>
        <w:t>实施减抗一年</w:t>
      </w:r>
      <w:proofErr w:type="gramEnd"/>
      <w:r>
        <w:rPr>
          <w:rFonts w:eastAsia="黑体"/>
          <w:sz w:val="24"/>
        </w:rPr>
        <w:t>间全场抗菌制剂使用量汇总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022"/>
        <w:gridCol w:w="2393"/>
        <w:gridCol w:w="3214"/>
      </w:tblGrid>
      <w:tr w:rsidR="008C48FE" w14:paraId="307797DE" w14:textId="77777777">
        <w:trPr>
          <w:trHeight w:val="441"/>
          <w:jc w:val="center"/>
        </w:trPr>
        <w:tc>
          <w:tcPr>
            <w:tcW w:w="1869" w:type="dxa"/>
            <w:vAlign w:val="center"/>
          </w:tcPr>
          <w:p w14:paraId="5F40178B" w14:textId="77777777" w:rsidR="008C48FE" w:rsidRDefault="00881EB1">
            <w:pPr>
              <w:spacing w:line="240" w:lineRule="auto"/>
              <w:ind w:firstLineChars="0" w:firstLine="0"/>
              <w:jc w:val="center"/>
              <w:rPr>
                <w:b/>
                <w:sz w:val="24"/>
              </w:rPr>
            </w:pPr>
            <w:r>
              <w:rPr>
                <w:rFonts w:hint="eastAsia"/>
                <w:b/>
                <w:sz w:val="24"/>
              </w:rPr>
              <w:t>抗菌药名称</w:t>
            </w:r>
          </w:p>
        </w:tc>
        <w:tc>
          <w:tcPr>
            <w:tcW w:w="1022" w:type="dxa"/>
            <w:vAlign w:val="center"/>
          </w:tcPr>
          <w:p w14:paraId="38D40E5B" w14:textId="77777777" w:rsidR="008C48FE" w:rsidRDefault="00881EB1">
            <w:pPr>
              <w:spacing w:line="240" w:lineRule="auto"/>
              <w:ind w:firstLineChars="0" w:firstLine="0"/>
              <w:jc w:val="center"/>
              <w:rPr>
                <w:b/>
                <w:sz w:val="24"/>
              </w:rPr>
            </w:pPr>
            <w:r>
              <w:rPr>
                <w:rFonts w:hint="eastAsia"/>
                <w:b/>
                <w:sz w:val="24"/>
              </w:rPr>
              <w:t>规格</w:t>
            </w:r>
          </w:p>
        </w:tc>
        <w:tc>
          <w:tcPr>
            <w:tcW w:w="2393" w:type="dxa"/>
            <w:vAlign w:val="center"/>
          </w:tcPr>
          <w:p w14:paraId="3A379140" w14:textId="77777777" w:rsidR="008C48FE" w:rsidRDefault="00881EB1">
            <w:pPr>
              <w:spacing w:line="240" w:lineRule="auto"/>
              <w:ind w:firstLineChars="0" w:firstLine="0"/>
              <w:jc w:val="center"/>
              <w:rPr>
                <w:b/>
                <w:sz w:val="24"/>
              </w:rPr>
            </w:pPr>
            <w:r>
              <w:rPr>
                <w:rFonts w:hint="eastAsia"/>
                <w:b/>
                <w:sz w:val="24"/>
              </w:rPr>
              <w:t>制剂使用量</w:t>
            </w:r>
          </w:p>
        </w:tc>
        <w:tc>
          <w:tcPr>
            <w:tcW w:w="3214" w:type="dxa"/>
            <w:vAlign w:val="center"/>
          </w:tcPr>
          <w:p w14:paraId="00CC1613" w14:textId="77777777" w:rsidR="008C48FE" w:rsidRDefault="00881EB1">
            <w:pPr>
              <w:spacing w:line="240" w:lineRule="auto"/>
              <w:ind w:firstLineChars="0" w:firstLine="0"/>
              <w:jc w:val="center"/>
              <w:rPr>
                <w:b/>
                <w:sz w:val="24"/>
              </w:rPr>
            </w:pPr>
            <w:r>
              <w:rPr>
                <w:rFonts w:hint="eastAsia"/>
                <w:b/>
                <w:sz w:val="24"/>
              </w:rPr>
              <w:t>制剂折合原料量</w:t>
            </w:r>
            <w:r>
              <w:rPr>
                <w:rFonts w:hint="eastAsia"/>
                <w:b/>
                <w:sz w:val="24"/>
              </w:rPr>
              <w:t>/Kg</w:t>
            </w:r>
          </w:p>
        </w:tc>
      </w:tr>
      <w:tr w:rsidR="008C48FE" w14:paraId="7C270DEC" w14:textId="77777777">
        <w:trPr>
          <w:trHeight w:val="441"/>
          <w:jc w:val="center"/>
        </w:trPr>
        <w:tc>
          <w:tcPr>
            <w:tcW w:w="1869" w:type="dxa"/>
            <w:vAlign w:val="center"/>
          </w:tcPr>
          <w:p w14:paraId="7709E5A1" w14:textId="77777777" w:rsidR="008C48FE" w:rsidRDefault="00881EB1">
            <w:pPr>
              <w:spacing w:line="240" w:lineRule="auto"/>
              <w:ind w:firstLineChars="0" w:firstLine="0"/>
              <w:jc w:val="center"/>
              <w:rPr>
                <w:sz w:val="22"/>
              </w:rPr>
            </w:pPr>
            <w:r>
              <w:rPr>
                <w:rFonts w:hint="eastAsia"/>
                <w:sz w:val="22"/>
              </w:rPr>
              <w:t>例：</w:t>
            </w:r>
            <w:proofErr w:type="gramStart"/>
            <w:r>
              <w:rPr>
                <w:rFonts w:hint="eastAsia"/>
                <w:sz w:val="22"/>
              </w:rPr>
              <w:t>恩诺沙星粉</w:t>
            </w:r>
            <w:proofErr w:type="gramEnd"/>
          </w:p>
        </w:tc>
        <w:tc>
          <w:tcPr>
            <w:tcW w:w="1022" w:type="dxa"/>
            <w:vAlign w:val="center"/>
          </w:tcPr>
          <w:p w14:paraId="51BB4FDB" w14:textId="77777777" w:rsidR="008C48FE" w:rsidRDefault="00881EB1">
            <w:pPr>
              <w:spacing w:line="240" w:lineRule="auto"/>
              <w:ind w:firstLineChars="0" w:firstLine="0"/>
              <w:jc w:val="center"/>
              <w:rPr>
                <w:sz w:val="22"/>
              </w:rPr>
            </w:pPr>
            <w:r>
              <w:rPr>
                <w:rFonts w:hint="eastAsia"/>
                <w:sz w:val="22"/>
              </w:rPr>
              <w:t>10%</w:t>
            </w:r>
          </w:p>
        </w:tc>
        <w:tc>
          <w:tcPr>
            <w:tcW w:w="2393" w:type="dxa"/>
            <w:vAlign w:val="center"/>
          </w:tcPr>
          <w:p w14:paraId="19F35842" w14:textId="77777777" w:rsidR="008C48FE" w:rsidRDefault="00881EB1">
            <w:pPr>
              <w:spacing w:line="240" w:lineRule="auto"/>
              <w:ind w:firstLineChars="0" w:firstLine="0"/>
              <w:jc w:val="center"/>
              <w:rPr>
                <w:sz w:val="22"/>
              </w:rPr>
            </w:pPr>
            <w:r>
              <w:rPr>
                <w:rFonts w:hint="eastAsia"/>
                <w:sz w:val="22"/>
              </w:rPr>
              <w:t>1Kg/</w:t>
            </w:r>
            <w:r>
              <w:rPr>
                <w:rFonts w:hint="eastAsia"/>
                <w:sz w:val="22"/>
              </w:rPr>
              <w:t>袋×</w:t>
            </w:r>
            <w:r>
              <w:rPr>
                <w:rFonts w:hint="eastAsia"/>
                <w:sz w:val="22"/>
              </w:rPr>
              <w:t>240</w:t>
            </w:r>
            <w:r>
              <w:rPr>
                <w:rFonts w:hint="eastAsia"/>
                <w:sz w:val="22"/>
              </w:rPr>
              <w:t>袋</w:t>
            </w:r>
          </w:p>
        </w:tc>
        <w:tc>
          <w:tcPr>
            <w:tcW w:w="3214" w:type="dxa"/>
            <w:vAlign w:val="center"/>
          </w:tcPr>
          <w:p w14:paraId="278D8B55" w14:textId="77777777" w:rsidR="008C48FE" w:rsidRDefault="00881EB1">
            <w:pPr>
              <w:spacing w:line="240" w:lineRule="auto"/>
              <w:ind w:firstLineChars="0" w:firstLine="0"/>
              <w:jc w:val="center"/>
              <w:rPr>
                <w:sz w:val="22"/>
              </w:rPr>
            </w:pPr>
            <w:r>
              <w:rPr>
                <w:rFonts w:hint="eastAsia"/>
                <w:sz w:val="22"/>
              </w:rPr>
              <w:t>24.00</w:t>
            </w:r>
          </w:p>
        </w:tc>
      </w:tr>
      <w:tr w:rsidR="008C48FE" w14:paraId="1B54DEBF" w14:textId="77777777">
        <w:trPr>
          <w:trHeight w:val="441"/>
          <w:jc w:val="center"/>
        </w:trPr>
        <w:tc>
          <w:tcPr>
            <w:tcW w:w="1869" w:type="dxa"/>
          </w:tcPr>
          <w:p w14:paraId="014E12F8" w14:textId="77777777" w:rsidR="008C48FE" w:rsidRDefault="008C48FE">
            <w:pPr>
              <w:spacing w:line="240" w:lineRule="auto"/>
              <w:ind w:firstLineChars="0" w:firstLine="0"/>
              <w:rPr>
                <w:sz w:val="24"/>
              </w:rPr>
            </w:pPr>
          </w:p>
        </w:tc>
        <w:tc>
          <w:tcPr>
            <w:tcW w:w="1022" w:type="dxa"/>
          </w:tcPr>
          <w:p w14:paraId="2B3A6DDD" w14:textId="77777777" w:rsidR="008C48FE" w:rsidRDefault="008C48FE">
            <w:pPr>
              <w:spacing w:line="240" w:lineRule="auto"/>
              <w:ind w:firstLineChars="0" w:firstLine="0"/>
              <w:rPr>
                <w:sz w:val="24"/>
              </w:rPr>
            </w:pPr>
          </w:p>
        </w:tc>
        <w:tc>
          <w:tcPr>
            <w:tcW w:w="2393" w:type="dxa"/>
          </w:tcPr>
          <w:p w14:paraId="7B9592D8" w14:textId="77777777" w:rsidR="008C48FE" w:rsidRDefault="008C48FE">
            <w:pPr>
              <w:spacing w:line="240" w:lineRule="auto"/>
              <w:ind w:firstLineChars="0" w:firstLine="0"/>
              <w:rPr>
                <w:sz w:val="24"/>
              </w:rPr>
            </w:pPr>
          </w:p>
        </w:tc>
        <w:tc>
          <w:tcPr>
            <w:tcW w:w="3214" w:type="dxa"/>
          </w:tcPr>
          <w:p w14:paraId="342F72D3" w14:textId="77777777" w:rsidR="008C48FE" w:rsidRDefault="008C48FE">
            <w:pPr>
              <w:spacing w:line="240" w:lineRule="auto"/>
              <w:ind w:firstLineChars="0" w:firstLine="0"/>
              <w:rPr>
                <w:sz w:val="24"/>
              </w:rPr>
            </w:pPr>
          </w:p>
        </w:tc>
      </w:tr>
      <w:tr w:rsidR="008C48FE" w14:paraId="5EF2B945" w14:textId="77777777">
        <w:trPr>
          <w:trHeight w:val="454"/>
          <w:jc w:val="center"/>
        </w:trPr>
        <w:tc>
          <w:tcPr>
            <w:tcW w:w="8498" w:type="dxa"/>
            <w:gridSpan w:val="4"/>
          </w:tcPr>
          <w:p w14:paraId="21F213EA" w14:textId="77777777" w:rsidR="008C48FE" w:rsidRDefault="00881EB1">
            <w:pPr>
              <w:spacing w:line="240" w:lineRule="auto"/>
              <w:ind w:right="960" w:firstLineChars="0" w:firstLine="0"/>
              <w:rPr>
                <w:sz w:val="24"/>
              </w:rPr>
            </w:pPr>
            <w:r>
              <w:rPr>
                <w:rFonts w:hint="eastAsia"/>
                <w:sz w:val="24"/>
              </w:rPr>
              <w:t>合计：</w:t>
            </w:r>
          </w:p>
        </w:tc>
      </w:tr>
    </w:tbl>
    <w:p w14:paraId="20BA6DED" w14:textId="77777777" w:rsidR="008C48FE" w:rsidRDefault="00881EB1">
      <w:pPr>
        <w:spacing w:line="240" w:lineRule="auto"/>
        <w:ind w:firstLineChars="0" w:firstLine="0"/>
        <w:rPr>
          <w:rFonts w:eastAsia="仿宋"/>
          <w:sz w:val="24"/>
        </w:rPr>
      </w:pPr>
      <w:r>
        <w:rPr>
          <w:rFonts w:eastAsia="仿宋"/>
          <w:sz w:val="24"/>
        </w:rPr>
        <w:t>注：抗菌药名称须填写兽药通用名称，以下同</w:t>
      </w:r>
    </w:p>
    <w:p w14:paraId="2B17D91E" w14:textId="77777777" w:rsidR="008C48FE" w:rsidRDefault="00881EB1">
      <w:pPr>
        <w:ind w:firstLineChars="0" w:firstLine="0"/>
        <w:jc w:val="center"/>
        <w:rPr>
          <w:rFonts w:eastAsia="黑体"/>
          <w:sz w:val="24"/>
        </w:rPr>
      </w:pPr>
      <w:r>
        <w:rPr>
          <w:rFonts w:eastAsia="黑体"/>
          <w:sz w:val="24"/>
        </w:rPr>
        <w:t>表</w:t>
      </w:r>
      <w:r>
        <w:rPr>
          <w:rFonts w:eastAsia="黑体"/>
          <w:sz w:val="24"/>
        </w:rPr>
        <w:t xml:space="preserve">3  </w:t>
      </w:r>
      <w:proofErr w:type="gramStart"/>
      <w:r>
        <w:rPr>
          <w:rFonts w:eastAsia="黑体"/>
          <w:sz w:val="24"/>
        </w:rPr>
        <w:t>实施减抗一年</w:t>
      </w:r>
      <w:proofErr w:type="gramEnd"/>
      <w:r>
        <w:rPr>
          <w:rFonts w:eastAsia="黑体"/>
          <w:sz w:val="24"/>
        </w:rPr>
        <w:t>间全场促生长类药物饲料添加剂使用量汇总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7"/>
        <w:gridCol w:w="1333"/>
        <w:gridCol w:w="2221"/>
        <w:gridCol w:w="2328"/>
      </w:tblGrid>
      <w:tr w:rsidR="008C48FE" w14:paraId="1407CC6F" w14:textId="77777777">
        <w:trPr>
          <w:trHeight w:val="496"/>
          <w:jc w:val="center"/>
        </w:trPr>
        <w:tc>
          <w:tcPr>
            <w:tcW w:w="2537" w:type="dxa"/>
            <w:vAlign w:val="center"/>
          </w:tcPr>
          <w:p w14:paraId="4CF11A55" w14:textId="77777777" w:rsidR="008C48FE" w:rsidRDefault="00881EB1">
            <w:pPr>
              <w:spacing w:line="240" w:lineRule="auto"/>
              <w:ind w:firstLineChars="0" w:firstLine="0"/>
              <w:jc w:val="center"/>
              <w:rPr>
                <w:b/>
                <w:sz w:val="22"/>
              </w:rPr>
            </w:pPr>
            <w:r>
              <w:rPr>
                <w:rFonts w:hint="eastAsia"/>
                <w:b/>
                <w:sz w:val="22"/>
              </w:rPr>
              <w:t>药物饲料添加剂名称</w:t>
            </w:r>
          </w:p>
        </w:tc>
        <w:tc>
          <w:tcPr>
            <w:tcW w:w="1333" w:type="dxa"/>
            <w:vAlign w:val="center"/>
          </w:tcPr>
          <w:p w14:paraId="588BFED4" w14:textId="77777777" w:rsidR="008C48FE" w:rsidRDefault="00881EB1">
            <w:pPr>
              <w:spacing w:line="240" w:lineRule="auto"/>
              <w:ind w:firstLineChars="0" w:firstLine="0"/>
              <w:jc w:val="center"/>
              <w:rPr>
                <w:b/>
                <w:sz w:val="22"/>
              </w:rPr>
            </w:pPr>
            <w:r>
              <w:rPr>
                <w:rFonts w:hint="eastAsia"/>
                <w:b/>
                <w:sz w:val="22"/>
              </w:rPr>
              <w:t>添加量</w:t>
            </w:r>
          </w:p>
        </w:tc>
        <w:tc>
          <w:tcPr>
            <w:tcW w:w="2221" w:type="dxa"/>
            <w:vAlign w:val="center"/>
          </w:tcPr>
          <w:p w14:paraId="0DBBDD97" w14:textId="77777777" w:rsidR="008C48FE" w:rsidRDefault="00881EB1">
            <w:pPr>
              <w:spacing w:line="240" w:lineRule="auto"/>
              <w:ind w:firstLineChars="0" w:firstLine="0"/>
              <w:jc w:val="center"/>
              <w:rPr>
                <w:b/>
                <w:sz w:val="22"/>
              </w:rPr>
            </w:pPr>
            <w:r>
              <w:rPr>
                <w:rFonts w:hint="eastAsia"/>
                <w:b/>
                <w:sz w:val="22"/>
              </w:rPr>
              <w:t>含药饲料使用量</w:t>
            </w:r>
            <w:r>
              <w:rPr>
                <w:rFonts w:hint="eastAsia"/>
                <w:b/>
                <w:sz w:val="22"/>
              </w:rPr>
              <w:t>/t</w:t>
            </w:r>
          </w:p>
        </w:tc>
        <w:tc>
          <w:tcPr>
            <w:tcW w:w="2328" w:type="dxa"/>
            <w:vAlign w:val="center"/>
          </w:tcPr>
          <w:p w14:paraId="7B30A3C6" w14:textId="77777777" w:rsidR="008C48FE" w:rsidRDefault="00881EB1">
            <w:pPr>
              <w:spacing w:line="240" w:lineRule="auto"/>
              <w:ind w:firstLineChars="0" w:firstLine="0"/>
              <w:jc w:val="center"/>
              <w:rPr>
                <w:b/>
                <w:sz w:val="22"/>
              </w:rPr>
            </w:pPr>
            <w:r>
              <w:rPr>
                <w:rFonts w:hint="eastAsia"/>
                <w:b/>
                <w:sz w:val="22"/>
              </w:rPr>
              <w:t>折合抗菌药用量</w:t>
            </w:r>
            <w:r>
              <w:rPr>
                <w:rFonts w:hint="eastAsia"/>
                <w:b/>
                <w:sz w:val="22"/>
              </w:rPr>
              <w:t>/kg</w:t>
            </w:r>
          </w:p>
        </w:tc>
      </w:tr>
      <w:tr w:rsidR="008C48FE" w14:paraId="058BE2B4" w14:textId="77777777">
        <w:trPr>
          <w:trHeight w:val="496"/>
          <w:jc w:val="center"/>
        </w:trPr>
        <w:tc>
          <w:tcPr>
            <w:tcW w:w="2537" w:type="dxa"/>
            <w:vAlign w:val="center"/>
          </w:tcPr>
          <w:p w14:paraId="0A3A6836" w14:textId="77777777" w:rsidR="008C48FE" w:rsidRDefault="00881EB1">
            <w:pPr>
              <w:spacing w:line="240" w:lineRule="auto"/>
              <w:ind w:firstLineChars="0" w:firstLine="0"/>
              <w:jc w:val="center"/>
              <w:rPr>
                <w:sz w:val="22"/>
              </w:rPr>
            </w:pPr>
            <w:r>
              <w:rPr>
                <w:rFonts w:hint="eastAsia"/>
                <w:sz w:val="22"/>
              </w:rPr>
              <w:t>例：土霉素钙预混剂</w:t>
            </w:r>
          </w:p>
        </w:tc>
        <w:tc>
          <w:tcPr>
            <w:tcW w:w="1333" w:type="dxa"/>
            <w:vAlign w:val="center"/>
          </w:tcPr>
          <w:p w14:paraId="7DBCA7B2" w14:textId="77777777" w:rsidR="008C48FE" w:rsidRDefault="00881EB1">
            <w:pPr>
              <w:spacing w:line="240" w:lineRule="auto"/>
              <w:ind w:firstLineChars="0" w:firstLine="0"/>
              <w:jc w:val="center"/>
              <w:rPr>
                <w:sz w:val="22"/>
              </w:rPr>
            </w:pPr>
            <w:r>
              <w:rPr>
                <w:rFonts w:hint="eastAsia"/>
                <w:sz w:val="22"/>
              </w:rPr>
              <w:t>400 g/t</w:t>
            </w:r>
          </w:p>
        </w:tc>
        <w:tc>
          <w:tcPr>
            <w:tcW w:w="2221" w:type="dxa"/>
            <w:vAlign w:val="center"/>
          </w:tcPr>
          <w:p w14:paraId="497A4DD3" w14:textId="77777777" w:rsidR="008C48FE" w:rsidRDefault="00881EB1">
            <w:pPr>
              <w:spacing w:line="240" w:lineRule="auto"/>
              <w:ind w:firstLineChars="0" w:firstLine="0"/>
              <w:jc w:val="center"/>
              <w:rPr>
                <w:sz w:val="22"/>
              </w:rPr>
            </w:pPr>
            <w:r>
              <w:rPr>
                <w:rFonts w:hint="eastAsia"/>
                <w:sz w:val="22"/>
              </w:rPr>
              <w:t>50</w:t>
            </w:r>
          </w:p>
        </w:tc>
        <w:tc>
          <w:tcPr>
            <w:tcW w:w="2328" w:type="dxa"/>
            <w:vAlign w:val="center"/>
          </w:tcPr>
          <w:p w14:paraId="740882B9" w14:textId="77777777" w:rsidR="008C48FE" w:rsidRDefault="00881EB1">
            <w:pPr>
              <w:spacing w:line="240" w:lineRule="auto"/>
              <w:ind w:firstLineChars="0" w:firstLine="0"/>
              <w:jc w:val="center"/>
              <w:rPr>
                <w:sz w:val="22"/>
              </w:rPr>
            </w:pPr>
            <w:r>
              <w:rPr>
                <w:rFonts w:hint="eastAsia"/>
                <w:sz w:val="22"/>
              </w:rPr>
              <w:t>20.00</w:t>
            </w:r>
          </w:p>
        </w:tc>
      </w:tr>
      <w:tr w:rsidR="008C48FE" w14:paraId="4FF72113" w14:textId="77777777">
        <w:trPr>
          <w:trHeight w:val="496"/>
          <w:jc w:val="center"/>
        </w:trPr>
        <w:tc>
          <w:tcPr>
            <w:tcW w:w="2537" w:type="dxa"/>
            <w:vAlign w:val="center"/>
          </w:tcPr>
          <w:p w14:paraId="6284D1A7" w14:textId="77777777" w:rsidR="008C48FE" w:rsidRDefault="008C48FE">
            <w:pPr>
              <w:spacing w:line="240" w:lineRule="auto"/>
              <w:ind w:firstLineChars="0" w:firstLine="0"/>
              <w:jc w:val="center"/>
              <w:rPr>
                <w:sz w:val="24"/>
              </w:rPr>
            </w:pPr>
          </w:p>
        </w:tc>
        <w:tc>
          <w:tcPr>
            <w:tcW w:w="1333" w:type="dxa"/>
            <w:vAlign w:val="center"/>
          </w:tcPr>
          <w:p w14:paraId="1C6BF1B3" w14:textId="77777777" w:rsidR="008C48FE" w:rsidRDefault="008C48FE">
            <w:pPr>
              <w:spacing w:line="240" w:lineRule="auto"/>
              <w:ind w:firstLineChars="0" w:firstLine="0"/>
              <w:jc w:val="center"/>
              <w:rPr>
                <w:sz w:val="24"/>
              </w:rPr>
            </w:pPr>
          </w:p>
        </w:tc>
        <w:tc>
          <w:tcPr>
            <w:tcW w:w="2221" w:type="dxa"/>
            <w:vAlign w:val="center"/>
          </w:tcPr>
          <w:p w14:paraId="7424276E" w14:textId="77777777" w:rsidR="008C48FE" w:rsidRDefault="008C48FE">
            <w:pPr>
              <w:spacing w:line="240" w:lineRule="auto"/>
              <w:ind w:firstLineChars="0" w:firstLine="0"/>
              <w:jc w:val="center"/>
              <w:rPr>
                <w:sz w:val="24"/>
              </w:rPr>
            </w:pPr>
          </w:p>
        </w:tc>
        <w:tc>
          <w:tcPr>
            <w:tcW w:w="2328" w:type="dxa"/>
            <w:vAlign w:val="center"/>
          </w:tcPr>
          <w:p w14:paraId="2A09AB23" w14:textId="77777777" w:rsidR="008C48FE" w:rsidRDefault="008C48FE">
            <w:pPr>
              <w:spacing w:line="240" w:lineRule="auto"/>
              <w:ind w:firstLineChars="0" w:firstLine="0"/>
              <w:jc w:val="center"/>
              <w:rPr>
                <w:sz w:val="24"/>
              </w:rPr>
            </w:pPr>
          </w:p>
        </w:tc>
      </w:tr>
      <w:tr w:rsidR="008C48FE" w14:paraId="2160EA2B" w14:textId="77777777">
        <w:trPr>
          <w:trHeight w:val="512"/>
          <w:jc w:val="center"/>
        </w:trPr>
        <w:tc>
          <w:tcPr>
            <w:tcW w:w="8419" w:type="dxa"/>
            <w:gridSpan w:val="4"/>
          </w:tcPr>
          <w:p w14:paraId="56BCBB0E" w14:textId="77777777" w:rsidR="008C48FE" w:rsidRDefault="00881EB1">
            <w:pPr>
              <w:spacing w:line="240" w:lineRule="auto"/>
              <w:ind w:right="960" w:firstLineChars="0" w:firstLine="0"/>
              <w:rPr>
                <w:sz w:val="24"/>
              </w:rPr>
            </w:pPr>
            <w:r>
              <w:rPr>
                <w:rFonts w:hint="eastAsia"/>
                <w:sz w:val="24"/>
              </w:rPr>
              <w:t>合计：</w:t>
            </w:r>
          </w:p>
        </w:tc>
      </w:tr>
    </w:tbl>
    <w:p w14:paraId="1E04448C" w14:textId="77777777" w:rsidR="008C48FE" w:rsidRDefault="00881EB1">
      <w:pPr>
        <w:adjustRightInd w:val="0"/>
        <w:snapToGrid w:val="0"/>
        <w:rPr>
          <w:rFonts w:eastAsia="楷体_GB2312"/>
        </w:rPr>
      </w:pPr>
      <w:r>
        <w:rPr>
          <w:rFonts w:eastAsia="楷体_GB2312"/>
        </w:rPr>
        <w:t>（二）按养殖批次统计的动物或动物产品产出及兽用抗菌药使用情况</w:t>
      </w:r>
    </w:p>
    <w:p w14:paraId="24C668EE" w14:textId="77777777" w:rsidR="008C48FE" w:rsidRDefault="00881EB1">
      <w:pPr>
        <w:adjustRightInd w:val="0"/>
        <w:snapToGrid w:val="0"/>
        <w:spacing w:line="560" w:lineRule="exact"/>
      </w:pPr>
      <w:r>
        <w:t>按不同饲养阶段，以特定养殖批次为统计单位，统计动物育雏（仔</w:t>
      </w:r>
      <w:r>
        <w:t>/</w:t>
      </w:r>
      <w:proofErr w:type="gramStart"/>
      <w:r>
        <w:t>羔</w:t>
      </w:r>
      <w:proofErr w:type="gramEnd"/>
      <w:r>
        <w:t>/</w:t>
      </w:r>
      <w:r>
        <w:t>犊）期、育成期或肥育期（产蛋期</w:t>
      </w:r>
      <w:r>
        <w:t>/</w:t>
      </w:r>
      <w:r>
        <w:t>产奶期）动物或动物产品产出，及以原料为统计口径的抗菌药（包括促生长类药物饲料添加剂）使用情况。</w:t>
      </w:r>
    </w:p>
    <w:p w14:paraId="6AB44388" w14:textId="77777777" w:rsidR="008C48FE" w:rsidRDefault="00881EB1">
      <w:pPr>
        <w:ind w:firstLine="480"/>
        <w:rPr>
          <w:rFonts w:eastAsia="黑体"/>
          <w:sz w:val="24"/>
        </w:rPr>
      </w:pPr>
      <w:r>
        <w:rPr>
          <w:rFonts w:eastAsia="黑体"/>
          <w:sz w:val="24"/>
        </w:rPr>
        <w:t>表</w:t>
      </w:r>
      <w:r>
        <w:rPr>
          <w:rFonts w:eastAsia="黑体"/>
          <w:sz w:val="24"/>
        </w:rPr>
        <w:t xml:space="preserve">4  </w:t>
      </w:r>
      <w:r>
        <w:rPr>
          <w:rFonts w:eastAsia="黑体"/>
          <w:sz w:val="24"/>
        </w:rPr>
        <w:t>同养殖</w:t>
      </w:r>
      <w:proofErr w:type="gramStart"/>
      <w:r>
        <w:rPr>
          <w:rFonts w:eastAsia="黑体"/>
          <w:sz w:val="24"/>
        </w:rPr>
        <w:t>批动物</w:t>
      </w:r>
      <w:proofErr w:type="gramEnd"/>
      <w:r>
        <w:rPr>
          <w:rFonts w:eastAsia="黑体"/>
          <w:sz w:val="24"/>
        </w:rPr>
        <w:t>产出与抗菌药使用情况（育雏</w:t>
      </w:r>
      <w:r>
        <w:rPr>
          <w:rFonts w:eastAsia="黑体"/>
          <w:sz w:val="24"/>
        </w:rPr>
        <w:t>/</w:t>
      </w:r>
      <w:r>
        <w:rPr>
          <w:rFonts w:eastAsia="黑体"/>
          <w:sz w:val="24"/>
        </w:rPr>
        <w:t>仔</w:t>
      </w:r>
      <w:r>
        <w:rPr>
          <w:rFonts w:eastAsia="黑体"/>
          <w:sz w:val="24"/>
        </w:rPr>
        <w:t>/</w:t>
      </w:r>
      <w:proofErr w:type="gramStart"/>
      <w:r>
        <w:rPr>
          <w:rFonts w:eastAsia="黑体"/>
          <w:sz w:val="24"/>
        </w:rPr>
        <w:t>羔</w:t>
      </w:r>
      <w:proofErr w:type="gramEnd"/>
      <w:r>
        <w:rPr>
          <w:rFonts w:eastAsia="黑体"/>
          <w:sz w:val="24"/>
        </w:rPr>
        <w:t>/</w:t>
      </w:r>
      <w:r>
        <w:rPr>
          <w:rFonts w:eastAsia="黑体"/>
          <w:sz w:val="24"/>
        </w:rPr>
        <w:t>犊期、育成期）</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6"/>
        <w:gridCol w:w="1717"/>
        <w:gridCol w:w="924"/>
        <w:gridCol w:w="1750"/>
        <w:gridCol w:w="2822"/>
      </w:tblGrid>
      <w:tr w:rsidR="008C48FE" w14:paraId="28D72664" w14:textId="77777777">
        <w:trPr>
          <w:trHeight w:val="422"/>
          <w:jc w:val="center"/>
        </w:trPr>
        <w:tc>
          <w:tcPr>
            <w:tcW w:w="1846" w:type="dxa"/>
          </w:tcPr>
          <w:p w14:paraId="208FA6C7" w14:textId="77777777" w:rsidR="008C48FE" w:rsidRDefault="00881EB1">
            <w:pPr>
              <w:spacing w:line="240" w:lineRule="auto"/>
              <w:ind w:firstLineChars="0" w:firstLine="0"/>
              <w:rPr>
                <w:sz w:val="20"/>
                <w:szCs w:val="20"/>
              </w:rPr>
            </w:pPr>
            <w:r>
              <w:rPr>
                <w:rFonts w:hint="eastAsia"/>
                <w:sz w:val="20"/>
                <w:szCs w:val="20"/>
              </w:rPr>
              <w:t>动物种类</w:t>
            </w:r>
          </w:p>
        </w:tc>
        <w:tc>
          <w:tcPr>
            <w:tcW w:w="1717" w:type="dxa"/>
          </w:tcPr>
          <w:p w14:paraId="41FDE920" w14:textId="77777777" w:rsidR="008C48FE" w:rsidRDefault="008C48FE">
            <w:pPr>
              <w:spacing w:line="240" w:lineRule="auto"/>
              <w:ind w:firstLineChars="0" w:firstLine="0"/>
              <w:rPr>
                <w:sz w:val="20"/>
                <w:szCs w:val="20"/>
              </w:rPr>
            </w:pPr>
          </w:p>
        </w:tc>
        <w:tc>
          <w:tcPr>
            <w:tcW w:w="5496" w:type="dxa"/>
            <w:gridSpan w:val="3"/>
          </w:tcPr>
          <w:p w14:paraId="44E53961" w14:textId="77777777" w:rsidR="008C48FE" w:rsidRDefault="00881EB1">
            <w:pPr>
              <w:spacing w:line="240" w:lineRule="auto"/>
              <w:ind w:firstLineChars="0" w:firstLine="0"/>
              <w:rPr>
                <w:sz w:val="20"/>
                <w:szCs w:val="20"/>
              </w:rPr>
            </w:pPr>
            <w:r>
              <w:rPr>
                <w:rFonts w:hint="eastAsia"/>
                <w:sz w:val="20"/>
                <w:szCs w:val="20"/>
              </w:rPr>
              <w:t>饲养阶段：</w:t>
            </w:r>
            <w:r>
              <w:rPr>
                <w:rFonts w:hint="eastAsia"/>
                <w:sz w:val="22"/>
              </w:rPr>
              <w:t>育雏</w:t>
            </w:r>
            <w:r>
              <w:rPr>
                <w:rFonts w:hint="eastAsia"/>
                <w:sz w:val="22"/>
              </w:rPr>
              <w:t>/</w:t>
            </w:r>
            <w:r>
              <w:rPr>
                <w:rFonts w:hint="eastAsia"/>
                <w:sz w:val="22"/>
              </w:rPr>
              <w:t>仔</w:t>
            </w:r>
            <w:r>
              <w:rPr>
                <w:rFonts w:hint="eastAsia"/>
                <w:sz w:val="22"/>
              </w:rPr>
              <w:t>/</w:t>
            </w:r>
            <w:proofErr w:type="gramStart"/>
            <w:r>
              <w:rPr>
                <w:rFonts w:hint="eastAsia"/>
                <w:sz w:val="22"/>
              </w:rPr>
              <w:t>羔</w:t>
            </w:r>
            <w:proofErr w:type="gramEnd"/>
            <w:r>
              <w:rPr>
                <w:rFonts w:hint="eastAsia"/>
                <w:sz w:val="22"/>
              </w:rPr>
              <w:t>/</w:t>
            </w:r>
            <w:proofErr w:type="gramStart"/>
            <w:r>
              <w:rPr>
                <w:rFonts w:hint="eastAsia"/>
                <w:sz w:val="22"/>
              </w:rPr>
              <w:t>犊期</w:t>
            </w:r>
            <w:proofErr w:type="gramEnd"/>
            <w:r>
              <w:rPr>
                <w:rFonts w:hint="eastAsia"/>
                <w:sz w:val="20"/>
                <w:szCs w:val="20"/>
              </w:rPr>
              <w:t xml:space="preserve">         </w:t>
            </w:r>
            <w:r>
              <w:rPr>
                <w:rFonts w:hint="eastAsia"/>
                <w:sz w:val="22"/>
              </w:rPr>
              <w:t>育成期</w:t>
            </w:r>
          </w:p>
        </w:tc>
      </w:tr>
      <w:tr w:rsidR="008C48FE" w14:paraId="180FDACE" w14:textId="77777777">
        <w:trPr>
          <w:trHeight w:val="422"/>
          <w:jc w:val="center"/>
        </w:trPr>
        <w:tc>
          <w:tcPr>
            <w:tcW w:w="1846" w:type="dxa"/>
          </w:tcPr>
          <w:p w14:paraId="60E8903C" w14:textId="77777777" w:rsidR="008C48FE" w:rsidRDefault="00881EB1">
            <w:pPr>
              <w:spacing w:line="240" w:lineRule="auto"/>
              <w:ind w:firstLineChars="0" w:firstLine="0"/>
              <w:rPr>
                <w:sz w:val="20"/>
                <w:szCs w:val="20"/>
              </w:rPr>
            </w:pPr>
            <w:r>
              <w:rPr>
                <w:rFonts w:hint="eastAsia"/>
                <w:sz w:val="20"/>
                <w:szCs w:val="20"/>
              </w:rPr>
              <w:t>起止时间</w:t>
            </w:r>
          </w:p>
        </w:tc>
        <w:tc>
          <w:tcPr>
            <w:tcW w:w="1717" w:type="dxa"/>
          </w:tcPr>
          <w:p w14:paraId="54F239B1" w14:textId="77777777" w:rsidR="008C48FE" w:rsidRDefault="00881EB1">
            <w:pPr>
              <w:spacing w:line="240" w:lineRule="auto"/>
              <w:ind w:firstLineChars="0" w:firstLine="0"/>
              <w:rPr>
                <w:sz w:val="20"/>
                <w:szCs w:val="20"/>
              </w:rPr>
            </w:pPr>
            <w:r>
              <w:rPr>
                <w:rFonts w:hint="eastAsia"/>
                <w:sz w:val="20"/>
                <w:szCs w:val="20"/>
              </w:rPr>
              <w:t xml:space="preserve">       /</w:t>
            </w:r>
          </w:p>
        </w:tc>
        <w:tc>
          <w:tcPr>
            <w:tcW w:w="2674" w:type="dxa"/>
            <w:gridSpan w:val="2"/>
          </w:tcPr>
          <w:p w14:paraId="6B9C2AB8" w14:textId="77777777" w:rsidR="008C48FE" w:rsidRDefault="00881EB1">
            <w:pPr>
              <w:spacing w:line="240" w:lineRule="auto"/>
              <w:ind w:firstLineChars="0" w:firstLine="0"/>
              <w:rPr>
                <w:sz w:val="20"/>
                <w:szCs w:val="20"/>
              </w:rPr>
            </w:pPr>
            <w:r>
              <w:rPr>
                <w:rFonts w:hint="eastAsia"/>
                <w:sz w:val="20"/>
                <w:szCs w:val="20"/>
              </w:rPr>
              <w:t>起始数量：</w:t>
            </w:r>
            <w:r>
              <w:rPr>
                <w:rFonts w:hint="eastAsia"/>
                <w:sz w:val="20"/>
                <w:szCs w:val="20"/>
              </w:rPr>
              <w:t xml:space="preserve">        </w:t>
            </w:r>
            <w:r>
              <w:rPr>
                <w:rFonts w:hint="eastAsia"/>
                <w:sz w:val="20"/>
                <w:szCs w:val="20"/>
              </w:rPr>
              <w:t>只、头</w:t>
            </w:r>
          </w:p>
        </w:tc>
        <w:tc>
          <w:tcPr>
            <w:tcW w:w="2822" w:type="dxa"/>
          </w:tcPr>
          <w:p w14:paraId="611FB281" w14:textId="77777777" w:rsidR="008C48FE" w:rsidRDefault="00881EB1">
            <w:pPr>
              <w:spacing w:line="240" w:lineRule="auto"/>
              <w:ind w:firstLineChars="0" w:firstLine="0"/>
              <w:rPr>
                <w:sz w:val="20"/>
                <w:szCs w:val="20"/>
              </w:rPr>
            </w:pPr>
            <w:r>
              <w:rPr>
                <w:rFonts w:hint="eastAsia"/>
                <w:sz w:val="20"/>
                <w:szCs w:val="20"/>
              </w:rPr>
              <w:t>终末数量：</w:t>
            </w:r>
            <w:r>
              <w:rPr>
                <w:rFonts w:hint="eastAsia"/>
                <w:sz w:val="20"/>
                <w:szCs w:val="20"/>
              </w:rPr>
              <w:t xml:space="preserve">          </w:t>
            </w:r>
            <w:r>
              <w:rPr>
                <w:rFonts w:hint="eastAsia"/>
                <w:sz w:val="20"/>
                <w:szCs w:val="20"/>
              </w:rPr>
              <w:t>只、头</w:t>
            </w:r>
          </w:p>
        </w:tc>
      </w:tr>
      <w:tr w:rsidR="008C48FE" w14:paraId="613A7626" w14:textId="77777777">
        <w:trPr>
          <w:trHeight w:val="422"/>
          <w:jc w:val="center"/>
        </w:trPr>
        <w:tc>
          <w:tcPr>
            <w:tcW w:w="1846" w:type="dxa"/>
          </w:tcPr>
          <w:p w14:paraId="3349BF71" w14:textId="77777777" w:rsidR="008C48FE" w:rsidRDefault="00881EB1">
            <w:pPr>
              <w:spacing w:line="240" w:lineRule="auto"/>
              <w:ind w:firstLineChars="0" w:firstLine="0"/>
              <w:jc w:val="left"/>
              <w:rPr>
                <w:sz w:val="20"/>
                <w:szCs w:val="20"/>
              </w:rPr>
            </w:pPr>
            <w:r>
              <w:rPr>
                <w:rFonts w:hint="eastAsia"/>
                <w:sz w:val="20"/>
                <w:szCs w:val="20"/>
              </w:rPr>
              <w:t>时</w:t>
            </w:r>
            <w:r>
              <w:rPr>
                <w:rFonts w:hint="eastAsia"/>
                <w:sz w:val="20"/>
                <w:szCs w:val="20"/>
              </w:rPr>
              <w:t xml:space="preserve">    </w:t>
            </w:r>
            <w:r>
              <w:rPr>
                <w:rFonts w:hint="eastAsia"/>
                <w:sz w:val="20"/>
                <w:szCs w:val="20"/>
              </w:rPr>
              <w:t>间</w:t>
            </w:r>
          </w:p>
        </w:tc>
        <w:tc>
          <w:tcPr>
            <w:tcW w:w="1717" w:type="dxa"/>
          </w:tcPr>
          <w:p w14:paraId="2F422B24" w14:textId="77777777" w:rsidR="008C48FE" w:rsidRDefault="00881EB1">
            <w:pPr>
              <w:spacing w:line="240" w:lineRule="auto"/>
              <w:ind w:firstLineChars="0" w:firstLine="0"/>
              <w:jc w:val="center"/>
              <w:rPr>
                <w:sz w:val="20"/>
                <w:szCs w:val="20"/>
              </w:rPr>
            </w:pPr>
            <w:r>
              <w:rPr>
                <w:rFonts w:hint="eastAsia"/>
                <w:sz w:val="20"/>
                <w:szCs w:val="20"/>
              </w:rPr>
              <w:t>抗菌药通用名称</w:t>
            </w:r>
          </w:p>
        </w:tc>
        <w:tc>
          <w:tcPr>
            <w:tcW w:w="924" w:type="dxa"/>
          </w:tcPr>
          <w:p w14:paraId="187DDCCC" w14:textId="77777777" w:rsidR="008C48FE" w:rsidRDefault="00881EB1">
            <w:pPr>
              <w:spacing w:line="240" w:lineRule="auto"/>
              <w:ind w:firstLineChars="0" w:firstLine="0"/>
              <w:rPr>
                <w:sz w:val="20"/>
                <w:szCs w:val="20"/>
              </w:rPr>
            </w:pPr>
            <w:r>
              <w:rPr>
                <w:rFonts w:hint="eastAsia"/>
                <w:sz w:val="20"/>
                <w:szCs w:val="20"/>
              </w:rPr>
              <w:t>规格</w:t>
            </w:r>
          </w:p>
        </w:tc>
        <w:tc>
          <w:tcPr>
            <w:tcW w:w="1750" w:type="dxa"/>
          </w:tcPr>
          <w:p w14:paraId="2F8C33FC" w14:textId="77777777" w:rsidR="008C48FE" w:rsidRDefault="00881EB1">
            <w:pPr>
              <w:spacing w:line="240" w:lineRule="auto"/>
              <w:ind w:firstLineChars="0" w:firstLine="0"/>
              <w:jc w:val="center"/>
              <w:rPr>
                <w:sz w:val="20"/>
                <w:szCs w:val="20"/>
              </w:rPr>
            </w:pPr>
            <w:r>
              <w:rPr>
                <w:rFonts w:hint="eastAsia"/>
                <w:sz w:val="20"/>
                <w:szCs w:val="20"/>
              </w:rPr>
              <w:t>使用量</w:t>
            </w:r>
          </w:p>
        </w:tc>
        <w:tc>
          <w:tcPr>
            <w:tcW w:w="2822" w:type="dxa"/>
          </w:tcPr>
          <w:p w14:paraId="30B31507" w14:textId="77777777" w:rsidR="008C48FE" w:rsidRDefault="00881EB1">
            <w:pPr>
              <w:spacing w:line="240" w:lineRule="auto"/>
              <w:ind w:firstLineChars="0" w:firstLine="0"/>
              <w:jc w:val="center"/>
              <w:rPr>
                <w:sz w:val="20"/>
                <w:szCs w:val="20"/>
              </w:rPr>
            </w:pPr>
            <w:r>
              <w:rPr>
                <w:rFonts w:hint="eastAsia"/>
                <w:sz w:val="20"/>
                <w:szCs w:val="20"/>
              </w:rPr>
              <w:t>制剂折合原料药用量</w:t>
            </w:r>
            <w:r>
              <w:rPr>
                <w:rFonts w:hint="eastAsia"/>
                <w:sz w:val="20"/>
                <w:szCs w:val="20"/>
              </w:rPr>
              <w:t>/kg</w:t>
            </w:r>
          </w:p>
        </w:tc>
      </w:tr>
      <w:tr w:rsidR="008C48FE" w14:paraId="11CF3D4B" w14:textId="77777777">
        <w:trPr>
          <w:trHeight w:val="422"/>
          <w:jc w:val="center"/>
        </w:trPr>
        <w:tc>
          <w:tcPr>
            <w:tcW w:w="1846" w:type="dxa"/>
          </w:tcPr>
          <w:p w14:paraId="1AD36A05" w14:textId="77777777" w:rsidR="008C48FE" w:rsidRDefault="00881EB1">
            <w:pPr>
              <w:spacing w:line="240" w:lineRule="auto"/>
              <w:ind w:firstLineChars="0" w:firstLine="0"/>
              <w:rPr>
                <w:sz w:val="20"/>
                <w:szCs w:val="20"/>
              </w:rPr>
            </w:pPr>
            <w:r>
              <w:rPr>
                <w:sz w:val="20"/>
                <w:szCs w:val="20"/>
              </w:rPr>
              <w:t>例：</w:t>
            </w:r>
            <w:r>
              <w:rPr>
                <w:rFonts w:hint="eastAsia"/>
                <w:sz w:val="20"/>
                <w:szCs w:val="20"/>
              </w:rPr>
              <w:t>20</w:t>
            </w:r>
            <w:r>
              <w:rPr>
                <w:rFonts w:hint="eastAsia"/>
                <w:sz w:val="20"/>
                <w:szCs w:val="20"/>
              </w:rPr>
              <w:t>××年×月</w:t>
            </w:r>
          </w:p>
        </w:tc>
        <w:tc>
          <w:tcPr>
            <w:tcW w:w="1717" w:type="dxa"/>
          </w:tcPr>
          <w:p w14:paraId="3B970FF8" w14:textId="77777777" w:rsidR="008C48FE" w:rsidRDefault="00881EB1">
            <w:pPr>
              <w:spacing w:line="240" w:lineRule="auto"/>
              <w:ind w:firstLineChars="0" w:firstLine="0"/>
              <w:rPr>
                <w:sz w:val="20"/>
                <w:szCs w:val="21"/>
              </w:rPr>
            </w:pPr>
            <w:proofErr w:type="gramStart"/>
            <w:r>
              <w:rPr>
                <w:rFonts w:hint="eastAsia"/>
                <w:sz w:val="20"/>
                <w:szCs w:val="21"/>
              </w:rPr>
              <w:t>恩诺沙星粉</w:t>
            </w:r>
            <w:proofErr w:type="gramEnd"/>
          </w:p>
        </w:tc>
        <w:tc>
          <w:tcPr>
            <w:tcW w:w="924" w:type="dxa"/>
          </w:tcPr>
          <w:p w14:paraId="2D4C61E1" w14:textId="77777777" w:rsidR="008C48FE" w:rsidRDefault="00881EB1">
            <w:pPr>
              <w:spacing w:line="240" w:lineRule="auto"/>
              <w:ind w:firstLineChars="0" w:firstLine="0"/>
              <w:jc w:val="center"/>
              <w:rPr>
                <w:sz w:val="22"/>
              </w:rPr>
            </w:pPr>
            <w:r>
              <w:rPr>
                <w:rFonts w:hint="eastAsia"/>
                <w:sz w:val="22"/>
              </w:rPr>
              <w:t>10%</w:t>
            </w:r>
          </w:p>
        </w:tc>
        <w:tc>
          <w:tcPr>
            <w:tcW w:w="1750" w:type="dxa"/>
          </w:tcPr>
          <w:p w14:paraId="6653C4D6" w14:textId="77777777" w:rsidR="008C48FE" w:rsidRDefault="00881EB1">
            <w:pPr>
              <w:spacing w:line="240" w:lineRule="auto"/>
              <w:ind w:firstLineChars="0" w:firstLine="0"/>
              <w:jc w:val="center"/>
              <w:rPr>
                <w:sz w:val="22"/>
              </w:rPr>
            </w:pPr>
            <w:r>
              <w:rPr>
                <w:rFonts w:hint="eastAsia"/>
                <w:sz w:val="22"/>
              </w:rPr>
              <w:t>1Kg/</w:t>
            </w:r>
            <w:r>
              <w:rPr>
                <w:rFonts w:hint="eastAsia"/>
                <w:sz w:val="22"/>
              </w:rPr>
              <w:t>袋×</w:t>
            </w:r>
            <w:r>
              <w:rPr>
                <w:rFonts w:hint="eastAsia"/>
                <w:sz w:val="22"/>
              </w:rPr>
              <w:t>240</w:t>
            </w:r>
            <w:r>
              <w:rPr>
                <w:rFonts w:hint="eastAsia"/>
                <w:sz w:val="22"/>
              </w:rPr>
              <w:t>袋</w:t>
            </w:r>
          </w:p>
        </w:tc>
        <w:tc>
          <w:tcPr>
            <w:tcW w:w="2822" w:type="dxa"/>
          </w:tcPr>
          <w:p w14:paraId="36B32640" w14:textId="77777777" w:rsidR="008C48FE" w:rsidRDefault="00881EB1">
            <w:pPr>
              <w:spacing w:line="240" w:lineRule="auto"/>
              <w:ind w:firstLineChars="0" w:firstLine="0"/>
              <w:jc w:val="right"/>
              <w:rPr>
                <w:sz w:val="22"/>
              </w:rPr>
            </w:pPr>
            <w:r>
              <w:rPr>
                <w:rFonts w:hint="eastAsia"/>
                <w:sz w:val="22"/>
              </w:rPr>
              <w:t>24.00</w:t>
            </w:r>
          </w:p>
        </w:tc>
      </w:tr>
      <w:tr w:rsidR="008C48FE" w14:paraId="60C65614" w14:textId="77777777">
        <w:trPr>
          <w:trHeight w:val="422"/>
          <w:jc w:val="center"/>
        </w:trPr>
        <w:tc>
          <w:tcPr>
            <w:tcW w:w="1846" w:type="dxa"/>
          </w:tcPr>
          <w:p w14:paraId="566F2A21" w14:textId="77777777" w:rsidR="008C48FE" w:rsidRDefault="008C48FE">
            <w:pPr>
              <w:spacing w:line="240" w:lineRule="auto"/>
              <w:ind w:firstLineChars="0" w:firstLine="0"/>
              <w:rPr>
                <w:sz w:val="20"/>
                <w:szCs w:val="20"/>
              </w:rPr>
            </w:pPr>
          </w:p>
        </w:tc>
        <w:tc>
          <w:tcPr>
            <w:tcW w:w="1717" w:type="dxa"/>
          </w:tcPr>
          <w:p w14:paraId="01B02390" w14:textId="77777777" w:rsidR="008C48FE" w:rsidRDefault="008C48FE">
            <w:pPr>
              <w:spacing w:line="240" w:lineRule="auto"/>
              <w:ind w:firstLineChars="0" w:firstLine="0"/>
              <w:rPr>
                <w:sz w:val="20"/>
                <w:szCs w:val="20"/>
              </w:rPr>
            </w:pPr>
          </w:p>
        </w:tc>
        <w:tc>
          <w:tcPr>
            <w:tcW w:w="924" w:type="dxa"/>
          </w:tcPr>
          <w:p w14:paraId="5D50EA2E" w14:textId="77777777" w:rsidR="008C48FE" w:rsidRDefault="008C48FE">
            <w:pPr>
              <w:spacing w:line="240" w:lineRule="auto"/>
              <w:ind w:firstLineChars="0" w:firstLine="0"/>
              <w:rPr>
                <w:sz w:val="20"/>
                <w:szCs w:val="20"/>
              </w:rPr>
            </w:pPr>
          </w:p>
        </w:tc>
        <w:tc>
          <w:tcPr>
            <w:tcW w:w="1750" w:type="dxa"/>
          </w:tcPr>
          <w:p w14:paraId="0434E0A0" w14:textId="77777777" w:rsidR="008C48FE" w:rsidRDefault="008C48FE">
            <w:pPr>
              <w:spacing w:line="240" w:lineRule="auto"/>
              <w:ind w:firstLineChars="0" w:firstLine="0"/>
              <w:rPr>
                <w:sz w:val="20"/>
                <w:szCs w:val="20"/>
              </w:rPr>
            </w:pPr>
          </w:p>
        </w:tc>
        <w:tc>
          <w:tcPr>
            <w:tcW w:w="2822" w:type="dxa"/>
          </w:tcPr>
          <w:p w14:paraId="7B9A128B" w14:textId="77777777" w:rsidR="008C48FE" w:rsidRDefault="008C48FE">
            <w:pPr>
              <w:spacing w:line="240" w:lineRule="auto"/>
              <w:ind w:firstLineChars="0" w:firstLine="0"/>
              <w:rPr>
                <w:sz w:val="20"/>
                <w:szCs w:val="20"/>
              </w:rPr>
            </w:pPr>
          </w:p>
        </w:tc>
      </w:tr>
      <w:tr w:rsidR="008C48FE" w14:paraId="626A7CFD" w14:textId="77777777">
        <w:trPr>
          <w:trHeight w:val="777"/>
          <w:jc w:val="center"/>
        </w:trPr>
        <w:tc>
          <w:tcPr>
            <w:tcW w:w="9059" w:type="dxa"/>
            <w:gridSpan w:val="5"/>
          </w:tcPr>
          <w:p w14:paraId="33E13993" w14:textId="77777777" w:rsidR="008C48FE" w:rsidRDefault="00881EB1">
            <w:pPr>
              <w:spacing w:line="240" w:lineRule="auto"/>
              <w:ind w:firstLineChars="0" w:firstLine="0"/>
              <w:jc w:val="right"/>
              <w:rPr>
                <w:sz w:val="20"/>
                <w:szCs w:val="20"/>
              </w:rPr>
            </w:pPr>
            <w:r>
              <w:rPr>
                <w:rFonts w:hint="eastAsia"/>
                <w:sz w:val="20"/>
                <w:szCs w:val="20"/>
              </w:rPr>
              <w:t>合计：</w:t>
            </w:r>
            <w:r>
              <w:rPr>
                <w:rFonts w:hint="eastAsia"/>
                <w:sz w:val="20"/>
                <w:szCs w:val="20"/>
              </w:rPr>
              <w:t xml:space="preserve">               kg</w:t>
            </w:r>
          </w:p>
        </w:tc>
      </w:tr>
    </w:tbl>
    <w:p w14:paraId="2A49E5C8" w14:textId="77777777" w:rsidR="008C48FE" w:rsidRDefault="00881EB1">
      <w:pPr>
        <w:spacing w:line="240" w:lineRule="auto"/>
        <w:ind w:firstLineChars="0" w:firstLine="0"/>
        <w:rPr>
          <w:sz w:val="24"/>
        </w:rPr>
      </w:pPr>
      <w:r>
        <w:rPr>
          <w:rFonts w:eastAsia="仿宋"/>
          <w:sz w:val="24"/>
        </w:rPr>
        <w:t>注：</w:t>
      </w:r>
      <w:r>
        <w:rPr>
          <w:rFonts w:eastAsia="仿宋"/>
          <w:sz w:val="24"/>
        </w:rPr>
        <w:t>1.</w:t>
      </w:r>
      <w:r>
        <w:rPr>
          <w:rFonts w:eastAsia="仿宋"/>
          <w:sz w:val="24"/>
        </w:rPr>
        <w:t>抗菌药包括促生长类药物饲料添加剂；</w:t>
      </w:r>
      <w:r>
        <w:rPr>
          <w:rFonts w:eastAsia="仿宋"/>
          <w:sz w:val="24"/>
        </w:rPr>
        <w:t>2.</w:t>
      </w:r>
      <w:r>
        <w:rPr>
          <w:rFonts w:eastAsia="仿宋"/>
          <w:sz w:val="24"/>
        </w:rPr>
        <w:t>不同情况、不同批次分别统计</w:t>
      </w:r>
    </w:p>
    <w:p w14:paraId="7000E466" w14:textId="77777777" w:rsidR="008C48FE" w:rsidRDefault="008C48FE">
      <w:pPr>
        <w:adjustRightInd w:val="0"/>
        <w:snapToGrid w:val="0"/>
        <w:spacing w:line="560" w:lineRule="exact"/>
        <w:ind w:firstLine="480"/>
        <w:rPr>
          <w:rFonts w:eastAsia="黑体"/>
          <w:sz w:val="24"/>
        </w:rPr>
      </w:pPr>
    </w:p>
    <w:p w14:paraId="6D47067A" w14:textId="77777777" w:rsidR="008C48FE" w:rsidRDefault="00881EB1">
      <w:pPr>
        <w:adjustRightInd w:val="0"/>
        <w:snapToGrid w:val="0"/>
        <w:spacing w:line="560" w:lineRule="exact"/>
        <w:ind w:firstLine="480"/>
        <w:rPr>
          <w:rFonts w:eastAsia="黑体"/>
          <w:sz w:val="24"/>
        </w:rPr>
      </w:pPr>
      <w:r>
        <w:rPr>
          <w:rFonts w:eastAsia="黑体"/>
          <w:sz w:val="24"/>
        </w:rPr>
        <w:lastRenderedPageBreak/>
        <w:t>表</w:t>
      </w:r>
      <w:r>
        <w:rPr>
          <w:rFonts w:eastAsia="黑体"/>
          <w:sz w:val="24"/>
        </w:rPr>
        <w:t xml:space="preserve">5  </w:t>
      </w:r>
      <w:r>
        <w:rPr>
          <w:rFonts w:eastAsia="黑体"/>
          <w:sz w:val="24"/>
        </w:rPr>
        <w:t>肥育期同养殖</w:t>
      </w:r>
      <w:proofErr w:type="gramStart"/>
      <w:r>
        <w:rPr>
          <w:rFonts w:eastAsia="黑体"/>
          <w:sz w:val="24"/>
        </w:rPr>
        <w:t>批动物</w:t>
      </w:r>
      <w:proofErr w:type="gramEnd"/>
      <w:r>
        <w:rPr>
          <w:rFonts w:eastAsia="黑体"/>
          <w:sz w:val="24"/>
        </w:rPr>
        <w:t>产出与抗菌药使用情况（肉鸡、肉鸭、生猪）</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1936"/>
        <w:gridCol w:w="899"/>
        <w:gridCol w:w="1701"/>
        <w:gridCol w:w="2744"/>
      </w:tblGrid>
      <w:tr w:rsidR="008C48FE" w14:paraId="7FFBB97F" w14:textId="77777777">
        <w:trPr>
          <w:jc w:val="center"/>
        </w:trPr>
        <w:tc>
          <w:tcPr>
            <w:tcW w:w="1529" w:type="dxa"/>
          </w:tcPr>
          <w:p w14:paraId="58D0660A" w14:textId="77777777" w:rsidR="008C48FE" w:rsidRDefault="00881EB1">
            <w:pPr>
              <w:spacing w:line="240" w:lineRule="auto"/>
              <w:ind w:firstLineChars="0" w:firstLine="0"/>
              <w:rPr>
                <w:sz w:val="20"/>
                <w:szCs w:val="20"/>
              </w:rPr>
            </w:pPr>
            <w:r>
              <w:rPr>
                <w:rFonts w:hint="eastAsia"/>
                <w:sz w:val="20"/>
                <w:szCs w:val="20"/>
              </w:rPr>
              <w:t>动物种类</w:t>
            </w:r>
          </w:p>
        </w:tc>
        <w:tc>
          <w:tcPr>
            <w:tcW w:w="1936" w:type="dxa"/>
          </w:tcPr>
          <w:p w14:paraId="4DE760E1" w14:textId="77777777" w:rsidR="008C48FE" w:rsidRDefault="008C48FE">
            <w:pPr>
              <w:spacing w:line="240" w:lineRule="auto"/>
              <w:ind w:firstLineChars="0" w:firstLine="0"/>
              <w:rPr>
                <w:sz w:val="20"/>
                <w:szCs w:val="20"/>
              </w:rPr>
            </w:pPr>
          </w:p>
        </w:tc>
        <w:tc>
          <w:tcPr>
            <w:tcW w:w="5344" w:type="dxa"/>
            <w:gridSpan w:val="3"/>
          </w:tcPr>
          <w:p w14:paraId="407C6A03" w14:textId="77777777" w:rsidR="008C48FE" w:rsidRDefault="00881EB1">
            <w:pPr>
              <w:spacing w:line="240" w:lineRule="auto"/>
              <w:ind w:firstLineChars="0" w:firstLine="0"/>
              <w:rPr>
                <w:sz w:val="20"/>
                <w:szCs w:val="20"/>
              </w:rPr>
            </w:pPr>
            <w:r>
              <w:rPr>
                <w:rFonts w:hint="eastAsia"/>
                <w:sz w:val="20"/>
                <w:szCs w:val="20"/>
              </w:rPr>
              <w:t>饲养阶段：</w:t>
            </w:r>
            <w:r>
              <w:rPr>
                <w:rFonts w:hint="eastAsia"/>
                <w:sz w:val="22"/>
              </w:rPr>
              <w:t>肥育期</w:t>
            </w:r>
          </w:p>
        </w:tc>
      </w:tr>
      <w:tr w:rsidR="008C48FE" w14:paraId="653CF9FD" w14:textId="77777777">
        <w:trPr>
          <w:jc w:val="center"/>
        </w:trPr>
        <w:tc>
          <w:tcPr>
            <w:tcW w:w="1529" w:type="dxa"/>
          </w:tcPr>
          <w:p w14:paraId="7708371E" w14:textId="77777777" w:rsidR="008C48FE" w:rsidRDefault="00881EB1">
            <w:pPr>
              <w:spacing w:line="240" w:lineRule="auto"/>
              <w:ind w:firstLineChars="0" w:firstLine="0"/>
              <w:rPr>
                <w:sz w:val="20"/>
                <w:szCs w:val="20"/>
              </w:rPr>
            </w:pPr>
            <w:r>
              <w:rPr>
                <w:rFonts w:hint="eastAsia"/>
                <w:sz w:val="20"/>
                <w:szCs w:val="20"/>
              </w:rPr>
              <w:t>起止时间</w:t>
            </w:r>
          </w:p>
        </w:tc>
        <w:tc>
          <w:tcPr>
            <w:tcW w:w="1936" w:type="dxa"/>
          </w:tcPr>
          <w:p w14:paraId="11376F04" w14:textId="77777777" w:rsidR="008C48FE" w:rsidRDefault="00881EB1">
            <w:pPr>
              <w:spacing w:line="240" w:lineRule="auto"/>
              <w:ind w:firstLineChars="0" w:firstLine="0"/>
              <w:rPr>
                <w:sz w:val="20"/>
                <w:szCs w:val="20"/>
              </w:rPr>
            </w:pPr>
            <w:r>
              <w:rPr>
                <w:rFonts w:hint="eastAsia"/>
                <w:sz w:val="20"/>
                <w:szCs w:val="20"/>
              </w:rPr>
              <w:t xml:space="preserve">       /</w:t>
            </w:r>
          </w:p>
        </w:tc>
        <w:tc>
          <w:tcPr>
            <w:tcW w:w="2600" w:type="dxa"/>
            <w:gridSpan w:val="2"/>
          </w:tcPr>
          <w:p w14:paraId="16AA9C56" w14:textId="77777777" w:rsidR="008C48FE" w:rsidRDefault="00881EB1">
            <w:pPr>
              <w:spacing w:line="240" w:lineRule="auto"/>
              <w:ind w:firstLineChars="0" w:firstLine="0"/>
              <w:rPr>
                <w:sz w:val="20"/>
                <w:szCs w:val="20"/>
              </w:rPr>
            </w:pPr>
            <w:r>
              <w:rPr>
                <w:rFonts w:hint="eastAsia"/>
                <w:sz w:val="20"/>
                <w:szCs w:val="20"/>
              </w:rPr>
              <w:t>起始数量：</w:t>
            </w:r>
            <w:r>
              <w:rPr>
                <w:rFonts w:hint="eastAsia"/>
                <w:sz w:val="20"/>
                <w:szCs w:val="20"/>
              </w:rPr>
              <w:t xml:space="preserve">        </w:t>
            </w:r>
            <w:r>
              <w:rPr>
                <w:rFonts w:hint="eastAsia"/>
                <w:sz w:val="20"/>
                <w:szCs w:val="20"/>
              </w:rPr>
              <w:t>只、头</w:t>
            </w:r>
          </w:p>
        </w:tc>
        <w:tc>
          <w:tcPr>
            <w:tcW w:w="2744" w:type="dxa"/>
          </w:tcPr>
          <w:p w14:paraId="2A3C4558" w14:textId="77777777" w:rsidR="008C48FE" w:rsidRDefault="00881EB1">
            <w:pPr>
              <w:spacing w:line="240" w:lineRule="auto"/>
              <w:ind w:firstLineChars="0" w:firstLine="0"/>
              <w:rPr>
                <w:sz w:val="20"/>
                <w:szCs w:val="20"/>
              </w:rPr>
            </w:pPr>
            <w:r>
              <w:rPr>
                <w:rFonts w:hint="eastAsia"/>
                <w:sz w:val="20"/>
                <w:szCs w:val="20"/>
              </w:rPr>
              <w:t>终末数量：</w:t>
            </w:r>
            <w:r>
              <w:rPr>
                <w:rFonts w:hint="eastAsia"/>
                <w:sz w:val="20"/>
                <w:szCs w:val="20"/>
              </w:rPr>
              <w:t xml:space="preserve">          </w:t>
            </w:r>
            <w:r>
              <w:rPr>
                <w:rFonts w:hint="eastAsia"/>
                <w:sz w:val="20"/>
                <w:szCs w:val="20"/>
              </w:rPr>
              <w:t>只、头</w:t>
            </w:r>
          </w:p>
        </w:tc>
      </w:tr>
      <w:tr w:rsidR="008C48FE" w14:paraId="03E96304" w14:textId="77777777">
        <w:trPr>
          <w:jc w:val="center"/>
        </w:trPr>
        <w:tc>
          <w:tcPr>
            <w:tcW w:w="1529" w:type="dxa"/>
          </w:tcPr>
          <w:p w14:paraId="6F4F4183" w14:textId="77777777" w:rsidR="008C48FE" w:rsidRDefault="00881EB1">
            <w:pPr>
              <w:spacing w:line="240" w:lineRule="auto"/>
              <w:ind w:firstLineChars="0" w:firstLine="0"/>
              <w:jc w:val="left"/>
              <w:rPr>
                <w:sz w:val="20"/>
                <w:szCs w:val="20"/>
              </w:rPr>
            </w:pPr>
            <w:r>
              <w:rPr>
                <w:rFonts w:hint="eastAsia"/>
                <w:sz w:val="20"/>
                <w:szCs w:val="20"/>
              </w:rPr>
              <w:t>时</w:t>
            </w:r>
            <w:r>
              <w:rPr>
                <w:rFonts w:hint="eastAsia"/>
                <w:sz w:val="20"/>
                <w:szCs w:val="20"/>
              </w:rPr>
              <w:t xml:space="preserve">    </w:t>
            </w:r>
            <w:r>
              <w:rPr>
                <w:rFonts w:hint="eastAsia"/>
                <w:sz w:val="20"/>
                <w:szCs w:val="20"/>
              </w:rPr>
              <w:t>间</w:t>
            </w:r>
          </w:p>
        </w:tc>
        <w:tc>
          <w:tcPr>
            <w:tcW w:w="1936" w:type="dxa"/>
          </w:tcPr>
          <w:p w14:paraId="4E91404A" w14:textId="77777777" w:rsidR="008C48FE" w:rsidRDefault="00881EB1">
            <w:pPr>
              <w:spacing w:line="240" w:lineRule="auto"/>
              <w:ind w:firstLineChars="0" w:firstLine="0"/>
              <w:jc w:val="center"/>
              <w:rPr>
                <w:sz w:val="20"/>
                <w:szCs w:val="20"/>
              </w:rPr>
            </w:pPr>
            <w:r>
              <w:rPr>
                <w:rFonts w:hint="eastAsia"/>
                <w:sz w:val="20"/>
                <w:szCs w:val="20"/>
              </w:rPr>
              <w:t>抗菌药通用名称</w:t>
            </w:r>
          </w:p>
        </w:tc>
        <w:tc>
          <w:tcPr>
            <w:tcW w:w="899" w:type="dxa"/>
          </w:tcPr>
          <w:p w14:paraId="355C40E8" w14:textId="77777777" w:rsidR="008C48FE" w:rsidRDefault="00881EB1">
            <w:pPr>
              <w:spacing w:line="240" w:lineRule="auto"/>
              <w:ind w:firstLineChars="0" w:firstLine="0"/>
              <w:rPr>
                <w:sz w:val="20"/>
                <w:szCs w:val="20"/>
              </w:rPr>
            </w:pPr>
            <w:r>
              <w:rPr>
                <w:rFonts w:hint="eastAsia"/>
                <w:sz w:val="20"/>
                <w:szCs w:val="20"/>
              </w:rPr>
              <w:t>规格</w:t>
            </w:r>
          </w:p>
        </w:tc>
        <w:tc>
          <w:tcPr>
            <w:tcW w:w="1701" w:type="dxa"/>
          </w:tcPr>
          <w:p w14:paraId="2F32DEF2" w14:textId="77777777" w:rsidR="008C48FE" w:rsidRDefault="00881EB1">
            <w:pPr>
              <w:spacing w:line="240" w:lineRule="auto"/>
              <w:ind w:firstLineChars="0" w:firstLine="0"/>
              <w:jc w:val="center"/>
              <w:rPr>
                <w:sz w:val="20"/>
                <w:szCs w:val="20"/>
              </w:rPr>
            </w:pPr>
            <w:r>
              <w:rPr>
                <w:rFonts w:hint="eastAsia"/>
                <w:sz w:val="20"/>
                <w:szCs w:val="20"/>
              </w:rPr>
              <w:t>使用量</w:t>
            </w:r>
          </w:p>
        </w:tc>
        <w:tc>
          <w:tcPr>
            <w:tcW w:w="2744" w:type="dxa"/>
          </w:tcPr>
          <w:p w14:paraId="4D9FBB83" w14:textId="77777777" w:rsidR="008C48FE" w:rsidRDefault="00881EB1">
            <w:pPr>
              <w:spacing w:line="240" w:lineRule="auto"/>
              <w:ind w:firstLineChars="0" w:firstLine="0"/>
              <w:jc w:val="center"/>
              <w:rPr>
                <w:sz w:val="20"/>
                <w:szCs w:val="20"/>
              </w:rPr>
            </w:pPr>
            <w:r>
              <w:rPr>
                <w:rFonts w:hint="eastAsia"/>
                <w:sz w:val="20"/>
                <w:szCs w:val="20"/>
              </w:rPr>
              <w:t>制剂折合原料药用量</w:t>
            </w:r>
            <w:r>
              <w:rPr>
                <w:rFonts w:hint="eastAsia"/>
                <w:sz w:val="20"/>
                <w:szCs w:val="20"/>
              </w:rPr>
              <w:t>/kg</w:t>
            </w:r>
          </w:p>
        </w:tc>
      </w:tr>
      <w:tr w:rsidR="008C48FE" w14:paraId="0E377DB4" w14:textId="77777777">
        <w:trPr>
          <w:jc w:val="center"/>
        </w:trPr>
        <w:tc>
          <w:tcPr>
            <w:tcW w:w="1529" w:type="dxa"/>
          </w:tcPr>
          <w:p w14:paraId="2B883C70" w14:textId="77777777" w:rsidR="008C48FE" w:rsidRDefault="00881EB1">
            <w:pPr>
              <w:spacing w:line="240" w:lineRule="auto"/>
              <w:ind w:firstLineChars="0" w:firstLine="0"/>
              <w:rPr>
                <w:sz w:val="20"/>
                <w:szCs w:val="20"/>
              </w:rPr>
            </w:pPr>
            <w:r>
              <w:rPr>
                <w:rFonts w:hint="eastAsia"/>
                <w:sz w:val="20"/>
                <w:szCs w:val="20"/>
              </w:rPr>
              <w:t>20</w:t>
            </w:r>
            <w:r>
              <w:rPr>
                <w:rFonts w:hint="eastAsia"/>
                <w:sz w:val="20"/>
                <w:szCs w:val="20"/>
              </w:rPr>
              <w:t>××年×月</w:t>
            </w:r>
          </w:p>
        </w:tc>
        <w:tc>
          <w:tcPr>
            <w:tcW w:w="1936" w:type="dxa"/>
          </w:tcPr>
          <w:p w14:paraId="24836011" w14:textId="77777777" w:rsidR="008C48FE" w:rsidRDefault="00881EB1">
            <w:pPr>
              <w:spacing w:line="240" w:lineRule="auto"/>
              <w:ind w:firstLineChars="0" w:firstLine="0"/>
              <w:rPr>
                <w:sz w:val="22"/>
              </w:rPr>
            </w:pPr>
            <w:proofErr w:type="gramStart"/>
            <w:r>
              <w:rPr>
                <w:rFonts w:hint="eastAsia"/>
                <w:sz w:val="22"/>
              </w:rPr>
              <w:t>恩诺沙星粉</w:t>
            </w:r>
            <w:proofErr w:type="gramEnd"/>
          </w:p>
        </w:tc>
        <w:tc>
          <w:tcPr>
            <w:tcW w:w="899" w:type="dxa"/>
          </w:tcPr>
          <w:p w14:paraId="5F093BAC" w14:textId="77777777" w:rsidR="008C48FE" w:rsidRDefault="00881EB1">
            <w:pPr>
              <w:spacing w:line="240" w:lineRule="auto"/>
              <w:ind w:firstLineChars="0" w:firstLine="0"/>
              <w:jc w:val="center"/>
              <w:rPr>
                <w:sz w:val="22"/>
              </w:rPr>
            </w:pPr>
            <w:r>
              <w:rPr>
                <w:rFonts w:hint="eastAsia"/>
                <w:sz w:val="22"/>
              </w:rPr>
              <w:t>10%</w:t>
            </w:r>
          </w:p>
        </w:tc>
        <w:tc>
          <w:tcPr>
            <w:tcW w:w="1701" w:type="dxa"/>
          </w:tcPr>
          <w:p w14:paraId="00432AFA" w14:textId="77777777" w:rsidR="008C48FE" w:rsidRDefault="00881EB1">
            <w:pPr>
              <w:spacing w:line="240" w:lineRule="auto"/>
              <w:ind w:firstLineChars="0" w:firstLine="0"/>
              <w:jc w:val="center"/>
              <w:rPr>
                <w:sz w:val="22"/>
              </w:rPr>
            </w:pPr>
            <w:r>
              <w:rPr>
                <w:rFonts w:hint="eastAsia"/>
                <w:sz w:val="22"/>
              </w:rPr>
              <w:t>1Kg/</w:t>
            </w:r>
            <w:r>
              <w:rPr>
                <w:rFonts w:hint="eastAsia"/>
                <w:sz w:val="22"/>
              </w:rPr>
              <w:t>袋×</w:t>
            </w:r>
            <w:r>
              <w:rPr>
                <w:rFonts w:hint="eastAsia"/>
                <w:sz w:val="22"/>
              </w:rPr>
              <w:t>240</w:t>
            </w:r>
            <w:r>
              <w:rPr>
                <w:rFonts w:hint="eastAsia"/>
                <w:sz w:val="22"/>
              </w:rPr>
              <w:t>袋</w:t>
            </w:r>
          </w:p>
        </w:tc>
        <w:tc>
          <w:tcPr>
            <w:tcW w:w="2744" w:type="dxa"/>
          </w:tcPr>
          <w:p w14:paraId="2BD4651B" w14:textId="77777777" w:rsidR="008C48FE" w:rsidRDefault="00881EB1">
            <w:pPr>
              <w:spacing w:line="240" w:lineRule="auto"/>
              <w:ind w:firstLineChars="0" w:firstLine="0"/>
              <w:jc w:val="right"/>
              <w:rPr>
                <w:sz w:val="22"/>
              </w:rPr>
            </w:pPr>
            <w:r>
              <w:rPr>
                <w:rFonts w:hint="eastAsia"/>
                <w:sz w:val="22"/>
              </w:rPr>
              <w:t>24.00</w:t>
            </w:r>
          </w:p>
        </w:tc>
      </w:tr>
      <w:tr w:rsidR="008C48FE" w14:paraId="370AD57E" w14:textId="77777777">
        <w:trPr>
          <w:jc w:val="center"/>
        </w:trPr>
        <w:tc>
          <w:tcPr>
            <w:tcW w:w="1529" w:type="dxa"/>
          </w:tcPr>
          <w:p w14:paraId="01DE096F" w14:textId="77777777" w:rsidR="008C48FE" w:rsidRDefault="008C48FE">
            <w:pPr>
              <w:spacing w:line="240" w:lineRule="auto"/>
              <w:ind w:firstLineChars="0" w:firstLine="0"/>
              <w:rPr>
                <w:sz w:val="20"/>
                <w:szCs w:val="20"/>
              </w:rPr>
            </w:pPr>
          </w:p>
        </w:tc>
        <w:tc>
          <w:tcPr>
            <w:tcW w:w="1936" w:type="dxa"/>
          </w:tcPr>
          <w:p w14:paraId="3E1C8CCA" w14:textId="77777777" w:rsidR="008C48FE" w:rsidRDefault="008C48FE">
            <w:pPr>
              <w:spacing w:line="240" w:lineRule="auto"/>
              <w:ind w:firstLineChars="0" w:firstLine="0"/>
              <w:rPr>
                <w:sz w:val="20"/>
                <w:szCs w:val="20"/>
              </w:rPr>
            </w:pPr>
          </w:p>
        </w:tc>
        <w:tc>
          <w:tcPr>
            <w:tcW w:w="899" w:type="dxa"/>
          </w:tcPr>
          <w:p w14:paraId="6851F454" w14:textId="77777777" w:rsidR="008C48FE" w:rsidRDefault="008C48FE">
            <w:pPr>
              <w:spacing w:line="240" w:lineRule="auto"/>
              <w:ind w:firstLineChars="0" w:firstLine="0"/>
              <w:rPr>
                <w:sz w:val="20"/>
                <w:szCs w:val="20"/>
              </w:rPr>
            </w:pPr>
          </w:p>
        </w:tc>
        <w:tc>
          <w:tcPr>
            <w:tcW w:w="1701" w:type="dxa"/>
          </w:tcPr>
          <w:p w14:paraId="2B172E48" w14:textId="77777777" w:rsidR="008C48FE" w:rsidRDefault="008C48FE">
            <w:pPr>
              <w:spacing w:line="240" w:lineRule="auto"/>
              <w:ind w:firstLineChars="0" w:firstLine="0"/>
              <w:rPr>
                <w:sz w:val="20"/>
                <w:szCs w:val="20"/>
              </w:rPr>
            </w:pPr>
          </w:p>
        </w:tc>
        <w:tc>
          <w:tcPr>
            <w:tcW w:w="2744" w:type="dxa"/>
          </w:tcPr>
          <w:p w14:paraId="33574BFC" w14:textId="77777777" w:rsidR="008C48FE" w:rsidRDefault="008C48FE">
            <w:pPr>
              <w:spacing w:line="240" w:lineRule="auto"/>
              <w:ind w:firstLineChars="0" w:firstLine="0"/>
              <w:rPr>
                <w:sz w:val="20"/>
                <w:szCs w:val="20"/>
              </w:rPr>
            </w:pPr>
          </w:p>
        </w:tc>
      </w:tr>
      <w:tr w:rsidR="008C48FE" w14:paraId="06EFCF94" w14:textId="77777777">
        <w:trPr>
          <w:jc w:val="center"/>
        </w:trPr>
        <w:tc>
          <w:tcPr>
            <w:tcW w:w="1529" w:type="dxa"/>
          </w:tcPr>
          <w:p w14:paraId="35AD1F89" w14:textId="77777777" w:rsidR="008C48FE" w:rsidRDefault="00881EB1">
            <w:pPr>
              <w:spacing w:line="240" w:lineRule="auto"/>
              <w:ind w:firstLineChars="0" w:firstLine="0"/>
              <w:rPr>
                <w:sz w:val="20"/>
                <w:szCs w:val="20"/>
              </w:rPr>
            </w:pPr>
            <w:r>
              <w:rPr>
                <w:sz w:val="20"/>
                <w:szCs w:val="20"/>
              </w:rPr>
              <w:t>……</w:t>
            </w:r>
          </w:p>
        </w:tc>
        <w:tc>
          <w:tcPr>
            <w:tcW w:w="1936" w:type="dxa"/>
          </w:tcPr>
          <w:p w14:paraId="4D9F9FAA" w14:textId="77777777" w:rsidR="008C48FE" w:rsidRDefault="008C48FE">
            <w:pPr>
              <w:spacing w:line="240" w:lineRule="auto"/>
              <w:ind w:firstLineChars="0" w:firstLine="0"/>
              <w:rPr>
                <w:sz w:val="20"/>
                <w:szCs w:val="20"/>
              </w:rPr>
            </w:pPr>
          </w:p>
        </w:tc>
        <w:tc>
          <w:tcPr>
            <w:tcW w:w="899" w:type="dxa"/>
          </w:tcPr>
          <w:p w14:paraId="7FBD0EE0" w14:textId="77777777" w:rsidR="008C48FE" w:rsidRDefault="008C48FE">
            <w:pPr>
              <w:spacing w:line="240" w:lineRule="auto"/>
              <w:ind w:firstLineChars="0" w:firstLine="0"/>
              <w:rPr>
                <w:sz w:val="20"/>
                <w:szCs w:val="20"/>
              </w:rPr>
            </w:pPr>
          </w:p>
        </w:tc>
        <w:tc>
          <w:tcPr>
            <w:tcW w:w="1701" w:type="dxa"/>
          </w:tcPr>
          <w:p w14:paraId="12F0AA94" w14:textId="77777777" w:rsidR="008C48FE" w:rsidRDefault="008C48FE">
            <w:pPr>
              <w:spacing w:line="240" w:lineRule="auto"/>
              <w:ind w:firstLineChars="0" w:firstLine="0"/>
              <w:rPr>
                <w:sz w:val="20"/>
                <w:szCs w:val="20"/>
              </w:rPr>
            </w:pPr>
          </w:p>
        </w:tc>
        <w:tc>
          <w:tcPr>
            <w:tcW w:w="2744" w:type="dxa"/>
          </w:tcPr>
          <w:p w14:paraId="35CCA557" w14:textId="77777777" w:rsidR="008C48FE" w:rsidRDefault="008C48FE">
            <w:pPr>
              <w:spacing w:line="240" w:lineRule="auto"/>
              <w:ind w:firstLineChars="0" w:firstLine="0"/>
              <w:rPr>
                <w:sz w:val="20"/>
                <w:szCs w:val="20"/>
              </w:rPr>
            </w:pPr>
          </w:p>
        </w:tc>
      </w:tr>
      <w:tr w:rsidR="008C48FE" w14:paraId="1327A17E" w14:textId="77777777">
        <w:trPr>
          <w:jc w:val="center"/>
        </w:trPr>
        <w:tc>
          <w:tcPr>
            <w:tcW w:w="8809" w:type="dxa"/>
            <w:gridSpan w:val="5"/>
          </w:tcPr>
          <w:p w14:paraId="38FB137E" w14:textId="77777777" w:rsidR="008C48FE" w:rsidRDefault="00881EB1">
            <w:pPr>
              <w:spacing w:line="240" w:lineRule="auto"/>
              <w:ind w:firstLineChars="0" w:firstLine="0"/>
              <w:jc w:val="right"/>
              <w:rPr>
                <w:sz w:val="20"/>
                <w:szCs w:val="20"/>
              </w:rPr>
            </w:pPr>
            <w:r>
              <w:rPr>
                <w:rFonts w:hint="eastAsia"/>
                <w:sz w:val="20"/>
                <w:szCs w:val="20"/>
              </w:rPr>
              <w:t>合计：</w:t>
            </w:r>
            <w:r>
              <w:rPr>
                <w:rFonts w:hint="eastAsia"/>
                <w:sz w:val="20"/>
                <w:szCs w:val="20"/>
              </w:rPr>
              <w:t xml:space="preserve">               kg</w:t>
            </w:r>
          </w:p>
        </w:tc>
      </w:tr>
    </w:tbl>
    <w:p w14:paraId="726B14A5" w14:textId="77777777" w:rsidR="008C48FE" w:rsidRDefault="00881EB1">
      <w:pPr>
        <w:spacing w:line="240" w:lineRule="auto"/>
        <w:ind w:firstLineChars="0" w:firstLine="0"/>
        <w:rPr>
          <w:sz w:val="24"/>
        </w:rPr>
      </w:pPr>
      <w:r>
        <w:rPr>
          <w:rFonts w:eastAsia="仿宋"/>
          <w:sz w:val="24"/>
        </w:rPr>
        <w:t>注：</w:t>
      </w:r>
      <w:r>
        <w:rPr>
          <w:rFonts w:eastAsia="仿宋"/>
          <w:sz w:val="24"/>
        </w:rPr>
        <w:t>1.</w:t>
      </w:r>
      <w:r>
        <w:rPr>
          <w:rFonts w:eastAsia="仿宋"/>
          <w:sz w:val="24"/>
        </w:rPr>
        <w:t>抗菌药包括促生长类药物饲料添加剂；</w:t>
      </w:r>
      <w:r>
        <w:rPr>
          <w:rFonts w:eastAsia="仿宋"/>
          <w:sz w:val="24"/>
        </w:rPr>
        <w:t>2.</w:t>
      </w:r>
      <w:r>
        <w:rPr>
          <w:rFonts w:eastAsia="仿宋"/>
          <w:sz w:val="24"/>
        </w:rPr>
        <w:t>不同情况、不同批次分别统计</w:t>
      </w:r>
    </w:p>
    <w:p w14:paraId="1103EEC9" w14:textId="77777777" w:rsidR="008C48FE" w:rsidRDefault="00881EB1">
      <w:pPr>
        <w:ind w:firstLine="480"/>
        <w:rPr>
          <w:rFonts w:eastAsia="黑体"/>
          <w:sz w:val="24"/>
        </w:rPr>
      </w:pPr>
      <w:r>
        <w:rPr>
          <w:rFonts w:eastAsia="黑体"/>
          <w:sz w:val="24"/>
        </w:rPr>
        <w:t>表</w:t>
      </w:r>
      <w:r>
        <w:rPr>
          <w:rFonts w:eastAsia="黑体"/>
          <w:sz w:val="24"/>
        </w:rPr>
        <w:t xml:space="preserve">6  </w:t>
      </w:r>
      <w:r>
        <w:rPr>
          <w:rFonts w:eastAsia="黑体"/>
          <w:sz w:val="24"/>
        </w:rPr>
        <w:t>肉牛、肉羊肥育期出栏量与抗菌药使用情况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1134"/>
        <w:gridCol w:w="1843"/>
        <w:gridCol w:w="2602"/>
      </w:tblGrid>
      <w:tr w:rsidR="008C48FE" w14:paraId="26C3D7AB" w14:textId="77777777">
        <w:trPr>
          <w:jc w:val="center"/>
        </w:trPr>
        <w:tc>
          <w:tcPr>
            <w:tcW w:w="1418" w:type="dxa"/>
          </w:tcPr>
          <w:p w14:paraId="5EEC5DC6" w14:textId="77777777" w:rsidR="008C48FE" w:rsidRDefault="00881EB1">
            <w:pPr>
              <w:spacing w:line="240" w:lineRule="auto"/>
              <w:ind w:firstLineChars="0" w:firstLine="0"/>
              <w:rPr>
                <w:sz w:val="20"/>
                <w:szCs w:val="20"/>
              </w:rPr>
            </w:pPr>
            <w:r>
              <w:rPr>
                <w:rFonts w:hint="eastAsia"/>
                <w:sz w:val="20"/>
                <w:szCs w:val="20"/>
              </w:rPr>
              <w:t>动物种类</w:t>
            </w:r>
          </w:p>
        </w:tc>
        <w:tc>
          <w:tcPr>
            <w:tcW w:w="1701" w:type="dxa"/>
          </w:tcPr>
          <w:p w14:paraId="2CD65D15" w14:textId="77777777" w:rsidR="008C48FE" w:rsidRDefault="008C48FE">
            <w:pPr>
              <w:spacing w:line="240" w:lineRule="auto"/>
              <w:ind w:firstLineChars="0" w:firstLine="0"/>
              <w:rPr>
                <w:sz w:val="20"/>
                <w:szCs w:val="20"/>
              </w:rPr>
            </w:pPr>
          </w:p>
        </w:tc>
        <w:tc>
          <w:tcPr>
            <w:tcW w:w="5579" w:type="dxa"/>
            <w:gridSpan w:val="3"/>
          </w:tcPr>
          <w:p w14:paraId="36BDB48A" w14:textId="77777777" w:rsidR="008C48FE" w:rsidRDefault="00881EB1">
            <w:pPr>
              <w:spacing w:line="240" w:lineRule="auto"/>
              <w:ind w:firstLineChars="0" w:firstLine="0"/>
              <w:rPr>
                <w:sz w:val="20"/>
                <w:szCs w:val="20"/>
              </w:rPr>
            </w:pPr>
            <w:r>
              <w:rPr>
                <w:rFonts w:hint="eastAsia"/>
                <w:sz w:val="20"/>
                <w:szCs w:val="20"/>
              </w:rPr>
              <w:t>饲养阶段：</w:t>
            </w:r>
            <w:r>
              <w:rPr>
                <w:rFonts w:hint="eastAsia"/>
                <w:sz w:val="22"/>
              </w:rPr>
              <w:t>肥育期</w:t>
            </w:r>
          </w:p>
        </w:tc>
      </w:tr>
      <w:tr w:rsidR="008C48FE" w14:paraId="1A0572E2" w14:textId="77777777">
        <w:trPr>
          <w:jc w:val="center"/>
        </w:trPr>
        <w:tc>
          <w:tcPr>
            <w:tcW w:w="1418" w:type="dxa"/>
          </w:tcPr>
          <w:p w14:paraId="4235842D" w14:textId="77777777" w:rsidR="008C48FE" w:rsidRDefault="00881EB1">
            <w:pPr>
              <w:spacing w:line="240" w:lineRule="auto"/>
              <w:ind w:firstLineChars="0" w:firstLine="0"/>
              <w:rPr>
                <w:sz w:val="20"/>
                <w:szCs w:val="20"/>
              </w:rPr>
            </w:pPr>
            <w:r>
              <w:rPr>
                <w:rFonts w:hint="eastAsia"/>
                <w:sz w:val="20"/>
                <w:szCs w:val="20"/>
              </w:rPr>
              <w:t>起止时间</w:t>
            </w:r>
          </w:p>
        </w:tc>
        <w:tc>
          <w:tcPr>
            <w:tcW w:w="1701" w:type="dxa"/>
          </w:tcPr>
          <w:p w14:paraId="1A1C9003" w14:textId="77777777" w:rsidR="008C48FE" w:rsidRDefault="00881EB1">
            <w:pPr>
              <w:spacing w:line="240" w:lineRule="auto"/>
              <w:ind w:firstLineChars="0" w:firstLine="0"/>
              <w:rPr>
                <w:sz w:val="20"/>
                <w:szCs w:val="20"/>
              </w:rPr>
            </w:pPr>
            <w:r>
              <w:rPr>
                <w:rFonts w:hint="eastAsia"/>
                <w:sz w:val="20"/>
                <w:szCs w:val="20"/>
              </w:rPr>
              <w:t xml:space="preserve">       /</w:t>
            </w:r>
          </w:p>
        </w:tc>
        <w:tc>
          <w:tcPr>
            <w:tcW w:w="2977" w:type="dxa"/>
            <w:gridSpan w:val="2"/>
          </w:tcPr>
          <w:p w14:paraId="54CD7883" w14:textId="77777777" w:rsidR="008C48FE" w:rsidRDefault="00881EB1">
            <w:pPr>
              <w:spacing w:line="240" w:lineRule="auto"/>
              <w:ind w:firstLineChars="0" w:firstLine="0"/>
              <w:rPr>
                <w:sz w:val="20"/>
                <w:szCs w:val="20"/>
              </w:rPr>
            </w:pPr>
            <w:r>
              <w:rPr>
                <w:rFonts w:hint="eastAsia"/>
                <w:sz w:val="20"/>
                <w:szCs w:val="20"/>
              </w:rPr>
              <w:t>起止数量：</w:t>
            </w:r>
            <w:r>
              <w:rPr>
                <w:rFonts w:hint="eastAsia"/>
                <w:sz w:val="20"/>
                <w:szCs w:val="20"/>
              </w:rPr>
              <w:t xml:space="preserve">       /</w:t>
            </w:r>
          </w:p>
        </w:tc>
        <w:tc>
          <w:tcPr>
            <w:tcW w:w="2602" w:type="dxa"/>
          </w:tcPr>
          <w:p w14:paraId="699526FC" w14:textId="77777777" w:rsidR="008C48FE" w:rsidRDefault="00881EB1">
            <w:pPr>
              <w:spacing w:line="240" w:lineRule="auto"/>
              <w:ind w:firstLineChars="0" w:firstLine="0"/>
              <w:rPr>
                <w:sz w:val="20"/>
                <w:szCs w:val="20"/>
              </w:rPr>
            </w:pPr>
            <w:r>
              <w:rPr>
                <w:rFonts w:hint="eastAsia"/>
                <w:sz w:val="20"/>
                <w:szCs w:val="20"/>
              </w:rPr>
              <w:t>出栏总重量：</w:t>
            </w:r>
            <w:r>
              <w:rPr>
                <w:rFonts w:hint="eastAsia"/>
                <w:sz w:val="20"/>
                <w:szCs w:val="20"/>
              </w:rPr>
              <w:t xml:space="preserve">         </w:t>
            </w:r>
            <w:r>
              <w:rPr>
                <w:rFonts w:hint="eastAsia"/>
                <w:sz w:val="20"/>
                <w:szCs w:val="20"/>
              </w:rPr>
              <w:t>吨</w:t>
            </w:r>
          </w:p>
        </w:tc>
      </w:tr>
      <w:tr w:rsidR="008C48FE" w14:paraId="6025045C" w14:textId="77777777">
        <w:trPr>
          <w:jc w:val="center"/>
        </w:trPr>
        <w:tc>
          <w:tcPr>
            <w:tcW w:w="1418" w:type="dxa"/>
          </w:tcPr>
          <w:p w14:paraId="5E14F9B4" w14:textId="77777777" w:rsidR="008C48FE" w:rsidRDefault="00881EB1">
            <w:pPr>
              <w:spacing w:line="240" w:lineRule="auto"/>
              <w:ind w:firstLineChars="0" w:firstLine="0"/>
              <w:jc w:val="left"/>
              <w:rPr>
                <w:sz w:val="20"/>
                <w:szCs w:val="20"/>
              </w:rPr>
            </w:pPr>
            <w:r>
              <w:rPr>
                <w:rFonts w:hint="eastAsia"/>
                <w:sz w:val="20"/>
                <w:szCs w:val="20"/>
              </w:rPr>
              <w:t>时</w:t>
            </w:r>
            <w:r>
              <w:rPr>
                <w:rFonts w:hint="eastAsia"/>
                <w:sz w:val="20"/>
                <w:szCs w:val="20"/>
              </w:rPr>
              <w:t xml:space="preserve">    </w:t>
            </w:r>
            <w:r>
              <w:rPr>
                <w:rFonts w:hint="eastAsia"/>
                <w:sz w:val="20"/>
                <w:szCs w:val="20"/>
              </w:rPr>
              <w:t>间</w:t>
            </w:r>
          </w:p>
        </w:tc>
        <w:tc>
          <w:tcPr>
            <w:tcW w:w="1701" w:type="dxa"/>
          </w:tcPr>
          <w:p w14:paraId="65BC51AB" w14:textId="77777777" w:rsidR="008C48FE" w:rsidRDefault="00881EB1">
            <w:pPr>
              <w:spacing w:line="240" w:lineRule="auto"/>
              <w:ind w:firstLineChars="0" w:firstLine="0"/>
              <w:jc w:val="center"/>
              <w:rPr>
                <w:sz w:val="20"/>
                <w:szCs w:val="20"/>
              </w:rPr>
            </w:pPr>
            <w:r>
              <w:rPr>
                <w:rFonts w:hint="eastAsia"/>
                <w:sz w:val="20"/>
                <w:szCs w:val="20"/>
              </w:rPr>
              <w:t>抗菌药通用名称</w:t>
            </w:r>
          </w:p>
        </w:tc>
        <w:tc>
          <w:tcPr>
            <w:tcW w:w="1134" w:type="dxa"/>
          </w:tcPr>
          <w:p w14:paraId="049600D0" w14:textId="77777777" w:rsidR="008C48FE" w:rsidRDefault="00881EB1">
            <w:pPr>
              <w:spacing w:line="240" w:lineRule="auto"/>
              <w:ind w:firstLineChars="0" w:firstLine="0"/>
              <w:rPr>
                <w:sz w:val="20"/>
                <w:szCs w:val="20"/>
              </w:rPr>
            </w:pPr>
            <w:r>
              <w:rPr>
                <w:rFonts w:hint="eastAsia"/>
                <w:sz w:val="20"/>
                <w:szCs w:val="20"/>
              </w:rPr>
              <w:t>规格</w:t>
            </w:r>
          </w:p>
        </w:tc>
        <w:tc>
          <w:tcPr>
            <w:tcW w:w="1843" w:type="dxa"/>
          </w:tcPr>
          <w:p w14:paraId="09A9F06D" w14:textId="77777777" w:rsidR="008C48FE" w:rsidRDefault="00881EB1">
            <w:pPr>
              <w:spacing w:line="240" w:lineRule="auto"/>
              <w:ind w:firstLineChars="0" w:firstLine="0"/>
              <w:jc w:val="center"/>
              <w:rPr>
                <w:sz w:val="20"/>
                <w:szCs w:val="20"/>
              </w:rPr>
            </w:pPr>
            <w:r>
              <w:rPr>
                <w:rFonts w:hint="eastAsia"/>
                <w:sz w:val="20"/>
                <w:szCs w:val="20"/>
              </w:rPr>
              <w:t>使用量</w:t>
            </w:r>
          </w:p>
        </w:tc>
        <w:tc>
          <w:tcPr>
            <w:tcW w:w="2602" w:type="dxa"/>
          </w:tcPr>
          <w:p w14:paraId="5779364D" w14:textId="77777777" w:rsidR="008C48FE" w:rsidRDefault="00881EB1">
            <w:pPr>
              <w:spacing w:line="240" w:lineRule="auto"/>
              <w:ind w:firstLineChars="0" w:firstLine="0"/>
              <w:jc w:val="center"/>
              <w:rPr>
                <w:sz w:val="20"/>
                <w:szCs w:val="20"/>
              </w:rPr>
            </w:pPr>
            <w:r>
              <w:rPr>
                <w:rFonts w:hint="eastAsia"/>
                <w:sz w:val="20"/>
                <w:szCs w:val="20"/>
              </w:rPr>
              <w:t>制剂折合原料药用量</w:t>
            </w:r>
            <w:r>
              <w:rPr>
                <w:rFonts w:hint="eastAsia"/>
                <w:sz w:val="20"/>
                <w:szCs w:val="20"/>
              </w:rPr>
              <w:t>/kg</w:t>
            </w:r>
          </w:p>
        </w:tc>
      </w:tr>
      <w:tr w:rsidR="008C48FE" w14:paraId="2ABABAD0" w14:textId="77777777">
        <w:trPr>
          <w:jc w:val="center"/>
        </w:trPr>
        <w:tc>
          <w:tcPr>
            <w:tcW w:w="1418" w:type="dxa"/>
          </w:tcPr>
          <w:p w14:paraId="072515D7" w14:textId="77777777" w:rsidR="008C48FE" w:rsidRDefault="00881EB1">
            <w:pPr>
              <w:spacing w:line="240" w:lineRule="auto"/>
              <w:ind w:firstLineChars="0" w:firstLine="0"/>
              <w:rPr>
                <w:sz w:val="20"/>
                <w:szCs w:val="20"/>
              </w:rPr>
            </w:pPr>
            <w:r>
              <w:rPr>
                <w:rFonts w:hint="eastAsia"/>
                <w:sz w:val="20"/>
                <w:szCs w:val="20"/>
              </w:rPr>
              <w:t>20</w:t>
            </w:r>
            <w:r>
              <w:rPr>
                <w:rFonts w:hint="eastAsia"/>
                <w:sz w:val="20"/>
                <w:szCs w:val="20"/>
              </w:rPr>
              <w:t>××年×月</w:t>
            </w:r>
          </w:p>
        </w:tc>
        <w:tc>
          <w:tcPr>
            <w:tcW w:w="1701" w:type="dxa"/>
          </w:tcPr>
          <w:p w14:paraId="34C39978" w14:textId="77777777" w:rsidR="008C48FE" w:rsidRDefault="00881EB1">
            <w:pPr>
              <w:spacing w:line="240" w:lineRule="auto"/>
              <w:ind w:firstLineChars="0" w:firstLine="0"/>
              <w:rPr>
                <w:sz w:val="22"/>
              </w:rPr>
            </w:pPr>
            <w:r>
              <w:rPr>
                <w:rFonts w:hint="eastAsia"/>
                <w:sz w:val="22"/>
              </w:rPr>
              <w:t>注射用硫酸卡那霉素</w:t>
            </w:r>
          </w:p>
        </w:tc>
        <w:tc>
          <w:tcPr>
            <w:tcW w:w="1134" w:type="dxa"/>
          </w:tcPr>
          <w:p w14:paraId="4EE36B8E" w14:textId="77777777" w:rsidR="008C48FE" w:rsidRDefault="00881EB1">
            <w:pPr>
              <w:spacing w:line="240" w:lineRule="auto"/>
              <w:ind w:firstLineChars="0" w:firstLine="0"/>
              <w:jc w:val="center"/>
              <w:rPr>
                <w:sz w:val="22"/>
              </w:rPr>
            </w:pPr>
            <w:r>
              <w:rPr>
                <w:rFonts w:hint="eastAsia"/>
                <w:sz w:val="22"/>
              </w:rPr>
              <w:t>2g</w:t>
            </w:r>
            <w:r>
              <w:rPr>
                <w:rFonts w:hint="eastAsia"/>
                <w:sz w:val="22"/>
              </w:rPr>
              <w:t>（</w:t>
            </w:r>
            <w:r>
              <w:rPr>
                <w:rFonts w:hint="eastAsia"/>
                <w:sz w:val="22"/>
              </w:rPr>
              <w:t>200</w:t>
            </w:r>
            <w:r>
              <w:rPr>
                <w:rFonts w:hint="eastAsia"/>
                <w:sz w:val="22"/>
              </w:rPr>
              <w:t>万单位）</w:t>
            </w:r>
          </w:p>
        </w:tc>
        <w:tc>
          <w:tcPr>
            <w:tcW w:w="1843" w:type="dxa"/>
          </w:tcPr>
          <w:p w14:paraId="05A2140F" w14:textId="77777777" w:rsidR="008C48FE" w:rsidRDefault="00881EB1">
            <w:pPr>
              <w:spacing w:line="240" w:lineRule="auto"/>
              <w:ind w:firstLineChars="0" w:firstLine="0"/>
              <w:jc w:val="left"/>
              <w:rPr>
                <w:sz w:val="22"/>
              </w:rPr>
            </w:pPr>
            <w:r>
              <w:rPr>
                <w:rFonts w:hint="eastAsia"/>
                <w:sz w:val="22"/>
              </w:rPr>
              <w:t>10</w:t>
            </w:r>
            <w:r>
              <w:rPr>
                <w:rFonts w:hint="eastAsia"/>
                <w:sz w:val="22"/>
              </w:rPr>
              <w:t>瓶</w:t>
            </w:r>
            <w:r>
              <w:rPr>
                <w:rFonts w:hint="eastAsia"/>
                <w:sz w:val="22"/>
              </w:rPr>
              <w:t>/</w:t>
            </w:r>
            <w:r>
              <w:rPr>
                <w:rFonts w:hint="eastAsia"/>
                <w:sz w:val="22"/>
              </w:rPr>
              <w:t>盒×</w:t>
            </w:r>
            <w:r>
              <w:rPr>
                <w:rFonts w:hint="eastAsia"/>
                <w:sz w:val="22"/>
              </w:rPr>
              <w:t>180</w:t>
            </w:r>
            <w:r>
              <w:rPr>
                <w:rFonts w:hint="eastAsia"/>
                <w:sz w:val="22"/>
              </w:rPr>
              <w:t>盒</w:t>
            </w:r>
          </w:p>
        </w:tc>
        <w:tc>
          <w:tcPr>
            <w:tcW w:w="2602" w:type="dxa"/>
          </w:tcPr>
          <w:p w14:paraId="35E84563" w14:textId="77777777" w:rsidR="008C48FE" w:rsidRDefault="00881EB1">
            <w:pPr>
              <w:spacing w:line="240" w:lineRule="auto"/>
              <w:ind w:firstLineChars="0" w:firstLine="0"/>
              <w:jc w:val="right"/>
              <w:rPr>
                <w:sz w:val="22"/>
              </w:rPr>
            </w:pPr>
            <w:r>
              <w:rPr>
                <w:rFonts w:hint="eastAsia"/>
                <w:sz w:val="22"/>
              </w:rPr>
              <w:t>3.60</w:t>
            </w:r>
          </w:p>
        </w:tc>
      </w:tr>
      <w:tr w:rsidR="008C48FE" w14:paraId="71413001" w14:textId="77777777">
        <w:trPr>
          <w:jc w:val="center"/>
        </w:trPr>
        <w:tc>
          <w:tcPr>
            <w:tcW w:w="1418" w:type="dxa"/>
          </w:tcPr>
          <w:p w14:paraId="589D7ADA" w14:textId="77777777" w:rsidR="008C48FE" w:rsidRDefault="008C48FE">
            <w:pPr>
              <w:spacing w:line="240" w:lineRule="auto"/>
              <w:ind w:firstLineChars="0" w:firstLine="0"/>
              <w:rPr>
                <w:sz w:val="20"/>
                <w:szCs w:val="20"/>
              </w:rPr>
            </w:pPr>
          </w:p>
        </w:tc>
        <w:tc>
          <w:tcPr>
            <w:tcW w:w="1701" w:type="dxa"/>
          </w:tcPr>
          <w:p w14:paraId="2C7EED5D" w14:textId="77777777" w:rsidR="008C48FE" w:rsidRDefault="008C48FE">
            <w:pPr>
              <w:spacing w:line="240" w:lineRule="auto"/>
              <w:ind w:firstLineChars="0" w:firstLine="0"/>
              <w:rPr>
                <w:sz w:val="20"/>
                <w:szCs w:val="20"/>
              </w:rPr>
            </w:pPr>
          </w:p>
        </w:tc>
        <w:tc>
          <w:tcPr>
            <w:tcW w:w="1134" w:type="dxa"/>
          </w:tcPr>
          <w:p w14:paraId="1C64DF68" w14:textId="77777777" w:rsidR="008C48FE" w:rsidRDefault="008C48FE">
            <w:pPr>
              <w:spacing w:line="240" w:lineRule="auto"/>
              <w:ind w:firstLineChars="0" w:firstLine="0"/>
              <w:rPr>
                <w:sz w:val="20"/>
                <w:szCs w:val="20"/>
              </w:rPr>
            </w:pPr>
          </w:p>
        </w:tc>
        <w:tc>
          <w:tcPr>
            <w:tcW w:w="1843" w:type="dxa"/>
          </w:tcPr>
          <w:p w14:paraId="64DB4B5B" w14:textId="77777777" w:rsidR="008C48FE" w:rsidRDefault="008C48FE">
            <w:pPr>
              <w:spacing w:line="240" w:lineRule="auto"/>
              <w:ind w:firstLineChars="0" w:firstLine="0"/>
              <w:rPr>
                <w:sz w:val="20"/>
                <w:szCs w:val="20"/>
              </w:rPr>
            </w:pPr>
          </w:p>
        </w:tc>
        <w:tc>
          <w:tcPr>
            <w:tcW w:w="2602" w:type="dxa"/>
          </w:tcPr>
          <w:p w14:paraId="4BE6D333" w14:textId="77777777" w:rsidR="008C48FE" w:rsidRDefault="008C48FE">
            <w:pPr>
              <w:spacing w:line="240" w:lineRule="auto"/>
              <w:ind w:firstLineChars="0" w:firstLine="0"/>
              <w:rPr>
                <w:sz w:val="20"/>
                <w:szCs w:val="20"/>
              </w:rPr>
            </w:pPr>
          </w:p>
        </w:tc>
      </w:tr>
      <w:tr w:rsidR="008C48FE" w14:paraId="4436B44D" w14:textId="77777777">
        <w:trPr>
          <w:jc w:val="center"/>
        </w:trPr>
        <w:tc>
          <w:tcPr>
            <w:tcW w:w="1418" w:type="dxa"/>
          </w:tcPr>
          <w:p w14:paraId="6CDB8674" w14:textId="77777777" w:rsidR="008C48FE" w:rsidRDefault="00881EB1">
            <w:pPr>
              <w:spacing w:line="240" w:lineRule="auto"/>
              <w:ind w:firstLineChars="0" w:firstLine="0"/>
              <w:rPr>
                <w:sz w:val="20"/>
                <w:szCs w:val="20"/>
              </w:rPr>
            </w:pPr>
            <w:r>
              <w:rPr>
                <w:sz w:val="20"/>
                <w:szCs w:val="20"/>
              </w:rPr>
              <w:t>……</w:t>
            </w:r>
          </w:p>
        </w:tc>
        <w:tc>
          <w:tcPr>
            <w:tcW w:w="1701" w:type="dxa"/>
          </w:tcPr>
          <w:p w14:paraId="3CC20627" w14:textId="77777777" w:rsidR="008C48FE" w:rsidRDefault="008C48FE">
            <w:pPr>
              <w:spacing w:line="240" w:lineRule="auto"/>
              <w:ind w:firstLineChars="0" w:firstLine="0"/>
              <w:rPr>
                <w:sz w:val="20"/>
                <w:szCs w:val="20"/>
              </w:rPr>
            </w:pPr>
          </w:p>
        </w:tc>
        <w:tc>
          <w:tcPr>
            <w:tcW w:w="1134" w:type="dxa"/>
          </w:tcPr>
          <w:p w14:paraId="7A72E34D" w14:textId="77777777" w:rsidR="008C48FE" w:rsidRDefault="008C48FE">
            <w:pPr>
              <w:spacing w:line="240" w:lineRule="auto"/>
              <w:ind w:firstLineChars="0" w:firstLine="0"/>
              <w:rPr>
                <w:sz w:val="20"/>
                <w:szCs w:val="20"/>
              </w:rPr>
            </w:pPr>
          </w:p>
        </w:tc>
        <w:tc>
          <w:tcPr>
            <w:tcW w:w="1843" w:type="dxa"/>
          </w:tcPr>
          <w:p w14:paraId="2486F8B6" w14:textId="77777777" w:rsidR="008C48FE" w:rsidRDefault="008C48FE">
            <w:pPr>
              <w:spacing w:line="240" w:lineRule="auto"/>
              <w:ind w:firstLineChars="0" w:firstLine="0"/>
              <w:rPr>
                <w:sz w:val="20"/>
                <w:szCs w:val="20"/>
              </w:rPr>
            </w:pPr>
          </w:p>
        </w:tc>
        <w:tc>
          <w:tcPr>
            <w:tcW w:w="2602" w:type="dxa"/>
          </w:tcPr>
          <w:p w14:paraId="69001BC8" w14:textId="77777777" w:rsidR="008C48FE" w:rsidRDefault="008C48FE">
            <w:pPr>
              <w:spacing w:line="240" w:lineRule="auto"/>
              <w:ind w:firstLineChars="0" w:firstLine="0"/>
              <w:rPr>
                <w:sz w:val="20"/>
                <w:szCs w:val="20"/>
              </w:rPr>
            </w:pPr>
          </w:p>
        </w:tc>
      </w:tr>
      <w:tr w:rsidR="008C48FE" w14:paraId="51BEEF25" w14:textId="77777777">
        <w:trPr>
          <w:jc w:val="center"/>
        </w:trPr>
        <w:tc>
          <w:tcPr>
            <w:tcW w:w="8698" w:type="dxa"/>
            <w:gridSpan w:val="5"/>
          </w:tcPr>
          <w:p w14:paraId="01AFD65A" w14:textId="77777777" w:rsidR="008C48FE" w:rsidRDefault="00881EB1">
            <w:pPr>
              <w:spacing w:line="240" w:lineRule="auto"/>
              <w:ind w:firstLineChars="0" w:firstLine="0"/>
              <w:jc w:val="right"/>
              <w:rPr>
                <w:sz w:val="20"/>
                <w:szCs w:val="20"/>
              </w:rPr>
            </w:pPr>
            <w:r>
              <w:rPr>
                <w:rFonts w:hint="eastAsia"/>
                <w:sz w:val="20"/>
                <w:szCs w:val="20"/>
              </w:rPr>
              <w:t>合计：</w:t>
            </w:r>
            <w:r>
              <w:rPr>
                <w:rFonts w:hint="eastAsia"/>
                <w:sz w:val="20"/>
                <w:szCs w:val="20"/>
              </w:rPr>
              <w:t xml:space="preserve">               kg</w:t>
            </w:r>
          </w:p>
        </w:tc>
      </w:tr>
    </w:tbl>
    <w:p w14:paraId="24E93DFB" w14:textId="77777777" w:rsidR="008C48FE" w:rsidRDefault="00881EB1">
      <w:pPr>
        <w:spacing w:line="240" w:lineRule="auto"/>
        <w:ind w:firstLineChars="0" w:firstLine="0"/>
        <w:rPr>
          <w:rFonts w:eastAsia="仿宋"/>
          <w:sz w:val="24"/>
        </w:rPr>
      </w:pPr>
      <w:r>
        <w:rPr>
          <w:rFonts w:eastAsia="仿宋"/>
          <w:sz w:val="24"/>
        </w:rPr>
        <w:t>注：</w:t>
      </w:r>
      <w:r>
        <w:rPr>
          <w:rFonts w:eastAsia="仿宋"/>
          <w:sz w:val="24"/>
        </w:rPr>
        <w:t>1.</w:t>
      </w:r>
      <w:r>
        <w:rPr>
          <w:rFonts w:eastAsia="仿宋"/>
          <w:sz w:val="24"/>
        </w:rPr>
        <w:t>抗菌药包括促生长类药物饲料添加剂；</w:t>
      </w:r>
      <w:r>
        <w:rPr>
          <w:rFonts w:eastAsia="仿宋"/>
          <w:sz w:val="24"/>
        </w:rPr>
        <w:t>2.</w:t>
      </w:r>
      <w:r>
        <w:rPr>
          <w:rFonts w:eastAsia="仿宋"/>
          <w:sz w:val="24"/>
        </w:rPr>
        <w:t>不同情况、不同批次分别统计</w:t>
      </w:r>
    </w:p>
    <w:p w14:paraId="22FB8101" w14:textId="77777777" w:rsidR="008C48FE" w:rsidRDefault="00881EB1">
      <w:pPr>
        <w:ind w:firstLine="480"/>
        <w:rPr>
          <w:rFonts w:eastAsia="黑体"/>
          <w:sz w:val="24"/>
        </w:rPr>
      </w:pPr>
      <w:r>
        <w:rPr>
          <w:rFonts w:eastAsia="黑体"/>
          <w:sz w:val="24"/>
        </w:rPr>
        <w:t>表</w:t>
      </w:r>
      <w:r>
        <w:rPr>
          <w:rFonts w:eastAsia="黑体"/>
          <w:sz w:val="24"/>
        </w:rPr>
        <w:t xml:space="preserve">7  </w:t>
      </w:r>
      <w:r>
        <w:rPr>
          <w:rFonts w:eastAsia="黑体"/>
          <w:sz w:val="24"/>
        </w:rPr>
        <w:t>奶牛产奶期、蛋鸡产蛋期动物产品产出与抗菌药使用情况</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36"/>
        <w:gridCol w:w="899"/>
        <w:gridCol w:w="1701"/>
        <w:gridCol w:w="2744"/>
      </w:tblGrid>
      <w:tr w:rsidR="008C48FE" w14:paraId="48C812D5" w14:textId="77777777">
        <w:tc>
          <w:tcPr>
            <w:tcW w:w="1418" w:type="dxa"/>
          </w:tcPr>
          <w:p w14:paraId="2590CD65" w14:textId="77777777" w:rsidR="008C48FE" w:rsidRDefault="00881EB1">
            <w:pPr>
              <w:spacing w:line="240" w:lineRule="auto"/>
              <w:ind w:firstLineChars="0" w:firstLine="0"/>
              <w:rPr>
                <w:sz w:val="20"/>
                <w:szCs w:val="20"/>
              </w:rPr>
            </w:pPr>
            <w:r>
              <w:rPr>
                <w:rFonts w:hint="eastAsia"/>
                <w:sz w:val="20"/>
                <w:szCs w:val="20"/>
              </w:rPr>
              <w:t>动物种类</w:t>
            </w:r>
          </w:p>
        </w:tc>
        <w:tc>
          <w:tcPr>
            <w:tcW w:w="1936" w:type="dxa"/>
          </w:tcPr>
          <w:p w14:paraId="3F2460DA" w14:textId="77777777" w:rsidR="008C48FE" w:rsidRDefault="00881EB1">
            <w:pPr>
              <w:spacing w:line="240" w:lineRule="auto"/>
              <w:ind w:firstLineChars="0" w:firstLine="0"/>
              <w:rPr>
                <w:sz w:val="20"/>
                <w:szCs w:val="20"/>
              </w:rPr>
            </w:pPr>
            <w:r>
              <w:rPr>
                <w:rFonts w:hint="eastAsia"/>
                <w:sz w:val="20"/>
                <w:szCs w:val="20"/>
              </w:rPr>
              <w:t>奶牛（</w:t>
            </w:r>
            <w:r>
              <w:rPr>
                <w:rFonts w:hint="eastAsia"/>
                <w:sz w:val="20"/>
                <w:szCs w:val="20"/>
              </w:rPr>
              <w:t xml:space="preserve"> </w:t>
            </w:r>
            <w:r>
              <w:rPr>
                <w:rFonts w:hint="eastAsia"/>
                <w:sz w:val="20"/>
                <w:szCs w:val="20"/>
              </w:rPr>
              <w:t>）</w:t>
            </w:r>
            <w:r>
              <w:rPr>
                <w:rFonts w:hint="eastAsia"/>
                <w:sz w:val="20"/>
                <w:szCs w:val="20"/>
              </w:rPr>
              <w:t xml:space="preserve"> </w:t>
            </w:r>
            <w:r>
              <w:rPr>
                <w:rFonts w:hint="eastAsia"/>
                <w:sz w:val="20"/>
                <w:szCs w:val="20"/>
              </w:rPr>
              <w:t>蛋鸡（</w:t>
            </w:r>
            <w:r>
              <w:rPr>
                <w:rFonts w:hint="eastAsia"/>
                <w:sz w:val="20"/>
                <w:szCs w:val="20"/>
              </w:rPr>
              <w:t xml:space="preserve"> </w:t>
            </w:r>
            <w:r>
              <w:rPr>
                <w:rFonts w:hint="eastAsia"/>
                <w:sz w:val="20"/>
                <w:szCs w:val="20"/>
              </w:rPr>
              <w:t>）</w:t>
            </w:r>
          </w:p>
        </w:tc>
        <w:tc>
          <w:tcPr>
            <w:tcW w:w="5344" w:type="dxa"/>
            <w:gridSpan w:val="3"/>
          </w:tcPr>
          <w:p w14:paraId="71A457C5" w14:textId="77777777" w:rsidR="008C48FE" w:rsidRDefault="00881EB1">
            <w:pPr>
              <w:spacing w:line="240" w:lineRule="auto"/>
              <w:ind w:firstLineChars="0" w:firstLine="0"/>
              <w:rPr>
                <w:sz w:val="20"/>
                <w:szCs w:val="20"/>
              </w:rPr>
            </w:pPr>
            <w:r>
              <w:rPr>
                <w:rFonts w:hint="eastAsia"/>
                <w:sz w:val="20"/>
                <w:szCs w:val="20"/>
              </w:rPr>
              <w:t>饲养阶段：</w:t>
            </w:r>
            <w:r>
              <w:rPr>
                <w:rFonts w:hint="eastAsia"/>
                <w:sz w:val="22"/>
              </w:rPr>
              <w:t>产蛋期（</w:t>
            </w:r>
            <w:r>
              <w:rPr>
                <w:rFonts w:hint="eastAsia"/>
                <w:sz w:val="22"/>
              </w:rPr>
              <w:t xml:space="preserve"> </w:t>
            </w:r>
            <w:r>
              <w:rPr>
                <w:rFonts w:hint="eastAsia"/>
                <w:sz w:val="22"/>
              </w:rPr>
              <w:t>）</w:t>
            </w:r>
            <w:r>
              <w:rPr>
                <w:rFonts w:hint="eastAsia"/>
                <w:sz w:val="22"/>
              </w:rPr>
              <w:t xml:space="preserve">    </w:t>
            </w:r>
            <w:r>
              <w:rPr>
                <w:rFonts w:hint="eastAsia"/>
                <w:sz w:val="22"/>
              </w:rPr>
              <w:t>产奶期（</w:t>
            </w:r>
            <w:r>
              <w:rPr>
                <w:rFonts w:hint="eastAsia"/>
                <w:sz w:val="22"/>
              </w:rPr>
              <w:t xml:space="preserve"> </w:t>
            </w:r>
            <w:r>
              <w:rPr>
                <w:rFonts w:hint="eastAsia"/>
                <w:sz w:val="22"/>
              </w:rPr>
              <w:t>）</w:t>
            </w:r>
          </w:p>
        </w:tc>
      </w:tr>
      <w:tr w:rsidR="008C48FE" w14:paraId="6DED3227" w14:textId="77777777">
        <w:tc>
          <w:tcPr>
            <w:tcW w:w="1418" w:type="dxa"/>
          </w:tcPr>
          <w:p w14:paraId="3E874F5E" w14:textId="77777777" w:rsidR="008C48FE" w:rsidRDefault="00881EB1">
            <w:pPr>
              <w:spacing w:line="240" w:lineRule="auto"/>
              <w:ind w:firstLineChars="0" w:firstLine="0"/>
              <w:rPr>
                <w:sz w:val="20"/>
                <w:szCs w:val="20"/>
              </w:rPr>
            </w:pPr>
            <w:r>
              <w:rPr>
                <w:rFonts w:hint="eastAsia"/>
                <w:sz w:val="20"/>
                <w:szCs w:val="20"/>
              </w:rPr>
              <w:t>起止时间</w:t>
            </w:r>
          </w:p>
        </w:tc>
        <w:tc>
          <w:tcPr>
            <w:tcW w:w="1936" w:type="dxa"/>
          </w:tcPr>
          <w:p w14:paraId="67FCA8C1" w14:textId="77777777" w:rsidR="008C48FE" w:rsidRDefault="00881EB1">
            <w:pPr>
              <w:spacing w:line="240" w:lineRule="auto"/>
              <w:ind w:firstLineChars="0" w:firstLine="0"/>
              <w:rPr>
                <w:sz w:val="20"/>
                <w:szCs w:val="20"/>
              </w:rPr>
            </w:pPr>
            <w:r>
              <w:rPr>
                <w:rFonts w:hint="eastAsia"/>
                <w:sz w:val="20"/>
                <w:szCs w:val="20"/>
              </w:rPr>
              <w:t xml:space="preserve">       /</w:t>
            </w:r>
          </w:p>
        </w:tc>
        <w:tc>
          <w:tcPr>
            <w:tcW w:w="2600" w:type="dxa"/>
            <w:gridSpan w:val="2"/>
          </w:tcPr>
          <w:p w14:paraId="62E2EB9F" w14:textId="77777777" w:rsidR="008C48FE" w:rsidRDefault="00881EB1">
            <w:pPr>
              <w:spacing w:line="240" w:lineRule="auto"/>
              <w:ind w:firstLineChars="0" w:firstLine="0"/>
              <w:rPr>
                <w:sz w:val="20"/>
                <w:szCs w:val="20"/>
              </w:rPr>
            </w:pPr>
            <w:r>
              <w:rPr>
                <w:rFonts w:hint="eastAsia"/>
                <w:sz w:val="20"/>
                <w:szCs w:val="20"/>
              </w:rPr>
              <w:t>起止数量：</w:t>
            </w:r>
            <w:r>
              <w:rPr>
                <w:rFonts w:hint="eastAsia"/>
                <w:sz w:val="20"/>
                <w:szCs w:val="20"/>
              </w:rPr>
              <w:t xml:space="preserve">      /</w:t>
            </w:r>
          </w:p>
        </w:tc>
        <w:tc>
          <w:tcPr>
            <w:tcW w:w="2744" w:type="dxa"/>
          </w:tcPr>
          <w:p w14:paraId="3676281A" w14:textId="77777777" w:rsidR="008C48FE" w:rsidRDefault="00881EB1">
            <w:pPr>
              <w:spacing w:line="240" w:lineRule="auto"/>
              <w:ind w:firstLineChars="0" w:firstLine="0"/>
              <w:rPr>
                <w:sz w:val="20"/>
                <w:szCs w:val="20"/>
              </w:rPr>
            </w:pPr>
            <w:r>
              <w:rPr>
                <w:rFonts w:hint="eastAsia"/>
                <w:sz w:val="20"/>
                <w:szCs w:val="20"/>
              </w:rPr>
              <w:t>产蛋</w:t>
            </w:r>
            <w:r>
              <w:rPr>
                <w:rFonts w:hint="eastAsia"/>
                <w:sz w:val="20"/>
                <w:szCs w:val="20"/>
              </w:rPr>
              <w:t>/</w:t>
            </w:r>
            <w:r>
              <w:rPr>
                <w:rFonts w:hint="eastAsia"/>
                <w:sz w:val="20"/>
                <w:szCs w:val="20"/>
              </w:rPr>
              <w:t>奶量</w:t>
            </w:r>
            <w:r>
              <w:rPr>
                <w:rFonts w:hint="eastAsia"/>
                <w:sz w:val="20"/>
                <w:szCs w:val="20"/>
              </w:rPr>
              <w:t xml:space="preserve">             </w:t>
            </w:r>
            <w:r>
              <w:rPr>
                <w:rFonts w:hint="eastAsia"/>
                <w:sz w:val="20"/>
                <w:szCs w:val="20"/>
              </w:rPr>
              <w:t>吨</w:t>
            </w:r>
          </w:p>
        </w:tc>
      </w:tr>
      <w:tr w:rsidR="008C48FE" w14:paraId="2E8876C0" w14:textId="77777777">
        <w:tc>
          <w:tcPr>
            <w:tcW w:w="1418" w:type="dxa"/>
          </w:tcPr>
          <w:p w14:paraId="3FA9F1A9" w14:textId="77777777" w:rsidR="008C48FE" w:rsidRDefault="00881EB1">
            <w:pPr>
              <w:spacing w:line="240" w:lineRule="auto"/>
              <w:ind w:firstLineChars="0" w:firstLine="0"/>
              <w:jc w:val="left"/>
              <w:rPr>
                <w:sz w:val="20"/>
                <w:szCs w:val="20"/>
              </w:rPr>
            </w:pPr>
            <w:r>
              <w:rPr>
                <w:rFonts w:hint="eastAsia"/>
                <w:sz w:val="20"/>
                <w:szCs w:val="20"/>
              </w:rPr>
              <w:t>时</w:t>
            </w:r>
            <w:r>
              <w:rPr>
                <w:rFonts w:hint="eastAsia"/>
                <w:sz w:val="20"/>
                <w:szCs w:val="20"/>
              </w:rPr>
              <w:t xml:space="preserve">    </w:t>
            </w:r>
            <w:r>
              <w:rPr>
                <w:rFonts w:hint="eastAsia"/>
                <w:sz w:val="20"/>
                <w:szCs w:val="20"/>
              </w:rPr>
              <w:t>间</w:t>
            </w:r>
          </w:p>
        </w:tc>
        <w:tc>
          <w:tcPr>
            <w:tcW w:w="1936" w:type="dxa"/>
          </w:tcPr>
          <w:p w14:paraId="75A8C505" w14:textId="77777777" w:rsidR="008C48FE" w:rsidRDefault="00881EB1">
            <w:pPr>
              <w:spacing w:line="240" w:lineRule="auto"/>
              <w:ind w:firstLineChars="0" w:firstLine="0"/>
              <w:jc w:val="center"/>
              <w:rPr>
                <w:sz w:val="20"/>
                <w:szCs w:val="20"/>
              </w:rPr>
            </w:pPr>
            <w:r>
              <w:rPr>
                <w:rFonts w:hint="eastAsia"/>
                <w:sz w:val="20"/>
                <w:szCs w:val="20"/>
              </w:rPr>
              <w:t>抗菌药通用名称</w:t>
            </w:r>
          </w:p>
        </w:tc>
        <w:tc>
          <w:tcPr>
            <w:tcW w:w="899" w:type="dxa"/>
          </w:tcPr>
          <w:p w14:paraId="669B4ED8" w14:textId="77777777" w:rsidR="008C48FE" w:rsidRDefault="00881EB1">
            <w:pPr>
              <w:spacing w:line="240" w:lineRule="auto"/>
              <w:ind w:firstLineChars="0" w:firstLine="0"/>
              <w:jc w:val="center"/>
              <w:rPr>
                <w:sz w:val="20"/>
                <w:szCs w:val="20"/>
              </w:rPr>
            </w:pPr>
            <w:r>
              <w:rPr>
                <w:rFonts w:hint="eastAsia"/>
                <w:sz w:val="20"/>
                <w:szCs w:val="20"/>
              </w:rPr>
              <w:t>规格</w:t>
            </w:r>
          </w:p>
        </w:tc>
        <w:tc>
          <w:tcPr>
            <w:tcW w:w="1701" w:type="dxa"/>
          </w:tcPr>
          <w:p w14:paraId="6F2CA263" w14:textId="77777777" w:rsidR="008C48FE" w:rsidRDefault="00881EB1">
            <w:pPr>
              <w:spacing w:line="240" w:lineRule="auto"/>
              <w:ind w:firstLineChars="0" w:firstLine="0"/>
              <w:jc w:val="center"/>
              <w:rPr>
                <w:sz w:val="20"/>
                <w:szCs w:val="20"/>
              </w:rPr>
            </w:pPr>
            <w:r>
              <w:rPr>
                <w:rFonts w:hint="eastAsia"/>
                <w:sz w:val="20"/>
                <w:szCs w:val="20"/>
              </w:rPr>
              <w:t>使用量</w:t>
            </w:r>
          </w:p>
        </w:tc>
        <w:tc>
          <w:tcPr>
            <w:tcW w:w="2744" w:type="dxa"/>
          </w:tcPr>
          <w:p w14:paraId="1E5E9BB7" w14:textId="77777777" w:rsidR="008C48FE" w:rsidRDefault="00881EB1">
            <w:pPr>
              <w:spacing w:line="240" w:lineRule="auto"/>
              <w:ind w:firstLineChars="0" w:firstLine="0"/>
              <w:jc w:val="center"/>
              <w:rPr>
                <w:sz w:val="20"/>
                <w:szCs w:val="20"/>
              </w:rPr>
            </w:pPr>
            <w:r>
              <w:rPr>
                <w:rFonts w:hint="eastAsia"/>
                <w:sz w:val="20"/>
                <w:szCs w:val="20"/>
              </w:rPr>
              <w:t>制剂折合原料药用量</w:t>
            </w:r>
            <w:r>
              <w:rPr>
                <w:rFonts w:hint="eastAsia"/>
                <w:sz w:val="20"/>
                <w:szCs w:val="20"/>
              </w:rPr>
              <w:t>/kg</w:t>
            </w:r>
          </w:p>
        </w:tc>
      </w:tr>
      <w:tr w:rsidR="008C48FE" w14:paraId="7303FE3B" w14:textId="77777777">
        <w:tc>
          <w:tcPr>
            <w:tcW w:w="1418" w:type="dxa"/>
          </w:tcPr>
          <w:p w14:paraId="4440713A" w14:textId="77777777" w:rsidR="008C48FE" w:rsidRDefault="008C48FE">
            <w:pPr>
              <w:spacing w:line="240" w:lineRule="auto"/>
              <w:ind w:firstLineChars="0" w:firstLine="0"/>
              <w:rPr>
                <w:sz w:val="20"/>
                <w:szCs w:val="20"/>
              </w:rPr>
            </w:pPr>
          </w:p>
        </w:tc>
        <w:tc>
          <w:tcPr>
            <w:tcW w:w="1936" w:type="dxa"/>
          </w:tcPr>
          <w:p w14:paraId="774490DD" w14:textId="77777777" w:rsidR="008C48FE" w:rsidRDefault="008C48FE">
            <w:pPr>
              <w:spacing w:line="240" w:lineRule="auto"/>
              <w:ind w:firstLineChars="0" w:firstLine="0"/>
              <w:rPr>
                <w:sz w:val="22"/>
              </w:rPr>
            </w:pPr>
          </w:p>
        </w:tc>
        <w:tc>
          <w:tcPr>
            <w:tcW w:w="899" w:type="dxa"/>
          </w:tcPr>
          <w:p w14:paraId="1C76637A" w14:textId="77777777" w:rsidR="008C48FE" w:rsidRDefault="008C48FE">
            <w:pPr>
              <w:spacing w:line="240" w:lineRule="auto"/>
              <w:ind w:firstLineChars="0" w:firstLine="0"/>
              <w:jc w:val="center"/>
              <w:rPr>
                <w:sz w:val="22"/>
              </w:rPr>
            </w:pPr>
          </w:p>
        </w:tc>
        <w:tc>
          <w:tcPr>
            <w:tcW w:w="1701" w:type="dxa"/>
          </w:tcPr>
          <w:p w14:paraId="04D2F619" w14:textId="77777777" w:rsidR="008C48FE" w:rsidRDefault="008C48FE">
            <w:pPr>
              <w:spacing w:line="240" w:lineRule="auto"/>
              <w:ind w:firstLineChars="0" w:firstLine="0"/>
              <w:jc w:val="center"/>
              <w:rPr>
                <w:sz w:val="22"/>
              </w:rPr>
            </w:pPr>
          </w:p>
        </w:tc>
        <w:tc>
          <w:tcPr>
            <w:tcW w:w="2744" w:type="dxa"/>
          </w:tcPr>
          <w:p w14:paraId="2C37C818" w14:textId="77777777" w:rsidR="008C48FE" w:rsidRDefault="008C48FE">
            <w:pPr>
              <w:spacing w:line="240" w:lineRule="auto"/>
              <w:ind w:firstLineChars="0" w:firstLine="0"/>
              <w:jc w:val="right"/>
              <w:rPr>
                <w:sz w:val="22"/>
              </w:rPr>
            </w:pPr>
          </w:p>
        </w:tc>
      </w:tr>
      <w:tr w:rsidR="008C48FE" w14:paraId="3207E6EC" w14:textId="77777777">
        <w:tc>
          <w:tcPr>
            <w:tcW w:w="1418" w:type="dxa"/>
          </w:tcPr>
          <w:p w14:paraId="7B3D2281" w14:textId="77777777" w:rsidR="008C48FE" w:rsidRDefault="00881EB1">
            <w:pPr>
              <w:spacing w:line="240" w:lineRule="auto"/>
              <w:ind w:firstLineChars="0" w:firstLine="0"/>
              <w:rPr>
                <w:sz w:val="20"/>
                <w:szCs w:val="20"/>
              </w:rPr>
            </w:pPr>
            <w:r>
              <w:rPr>
                <w:sz w:val="20"/>
                <w:szCs w:val="20"/>
              </w:rPr>
              <w:t>……</w:t>
            </w:r>
          </w:p>
        </w:tc>
        <w:tc>
          <w:tcPr>
            <w:tcW w:w="1936" w:type="dxa"/>
          </w:tcPr>
          <w:p w14:paraId="73619F7A" w14:textId="77777777" w:rsidR="008C48FE" w:rsidRDefault="008C48FE">
            <w:pPr>
              <w:spacing w:line="240" w:lineRule="auto"/>
              <w:ind w:firstLineChars="0" w:firstLine="0"/>
              <w:rPr>
                <w:sz w:val="20"/>
                <w:szCs w:val="20"/>
              </w:rPr>
            </w:pPr>
          </w:p>
        </w:tc>
        <w:tc>
          <w:tcPr>
            <w:tcW w:w="899" w:type="dxa"/>
          </w:tcPr>
          <w:p w14:paraId="03300BD4" w14:textId="77777777" w:rsidR="008C48FE" w:rsidRDefault="008C48FE">
            <w:pPr>
              <w:spacing w:line="240" w:lineRule="auto"/>
              <w:ind w:firstLineChars="0" w:firstLine="0"/>
              <w:rPr>
                <w:sz w:val="20"/>
                <w:szCs w:val="20"/>
              </w:rPr>
            </w:pPr>
          </w:p>
        </w:tc>
        <w:tc>
          <w:tcPr>
            <w:tcW w:w="1701" w:type="dxa"/>
          </w:tcPr>
          <w:p w14:paraId="654264E8" w14:textId="77777777" w:rsidR="008C48FE" w:rsidRDefault="008C48FE">
            <w:pPr>
              <w:spacing w:line="240" w:lineRule="auto"/>
              <w:ind w:firstLineChars="0" w:firstLine="0"/>
              <w:rPr>
                <w:sz w:val="20"/>
                <w:szCs w:val="20"/>
              </w:rPr>
            </w:pPr>
          </w:p>
        </w:tc>
        <w:tc>
          <w:tcPr>
            <w:tcW w:w="2744" w:type="dxa"/>
          </w:tcPr>
          <w:p w14:paraId="3F260E85" w14:textId="77777777" w:rsidR="008C48FE" w:rsidRDefault="008C48FE">
            <w:pPr>
              <w:spacing w:line="240" w:lineRule="auto"/>
              <w:ind w:firstLineChars="0" w:firstLine="0"/>
              <w:rPr>
                <w:sz w:val="20"/>
                <w:szCs w:val="20"/>
              </w:rPr>
            </w:pPr>
          </w:p>
        </w:tc>
      </w:tr>
      <w:tr w:rsidR="008C48FE" w14:paraId="5B0BE77D" w14:textId="77777777">
        <w:tc>
          <w:tcPr>
            <w:tcW w:w="8698" w:type="dxa"/>
            <w:gridSpan w:val="5"/>
          </w:tcPr>
          <w:p w14:paraId="7432C712" w14:textId="77777777" w:rsidR="008C48FE" w:rsidRDefault="00881EB1">
            <w:pPr>
              <w:spacing w:line="240" w:lineRule="auto"/>
              <w:ind w:firstLineChars="0" w:firstLine="0"/>
              <w:jc w:val="right"/>
              <w:rPr>
                <w:sz w:val="20"/>
                <w:szCs w:val="20"/>
              </w:rPr>
            </w:pPr>
            <w:r>
              <w:rPr>
                <w:rFonts w:hint="eastAsia"/>
                <w:sz w:val="20"/>
                <w:szCs w:val="20"/>
              </w:rPr>
              <w:t>合计：</w:t>
            </w:r>
            <w:r>
              <w:rPr>
                <w:rFonts w:hint="eastAsia"/>
                <w:sz w:val="20"/>
                <w:szCs w:val="20"/>
              </w:rPr>
              <w:t xml:space="preserve">               kg</w:t>
            </w:r>
          </w:p>
        </w:tc>
      </w:tr>
    </w:tbl>
    <w:p w14:paraId="72BC7A41" w14:textId="77777777" w:rsidR="008C48FE" w:rsidRDefault="00881EB1">
      <w:pPr>
        <w:spacing w:line="240" w:lineRule="auto"/>
        <w:ind w:firstLineChars="0" w:firstLine="0"/>
        <w:rPr>
          <w:rFonts w:eastAsia="仿宋"/>
          <w:sz w:val="24"/>
        </w:rPr>
      </w:pPr>
      <w:r>
        <w:rPr>
          <w:rFonts w:eastAsia="仿宋"/>
          <w:sz w:val="24"/>
        </w:rPr>
        <w:t>注：</w:t>
      </w:r>
      <w:r>
        <w:rPr>
          <w:rFonts w:eastAsia="仿宋"/>
          <w:sz w:val="24"/>
        </w:rPr>
        <w:t>1.</w:t>
      </w:r>
      <w:r>
        <w:rPr>
          <w:rFonts w:eastAsia="仿宋"/>
          <w:sz w:val="24"/>
        </w:rPr>
        <w:t>抗菌药包括促生长类药物饲料添加剂；</w:t>
      </w:r>
      <w:r>
        <w:rPr>
          <w:rFonts w:eastAsia="仿宋"/>
          <w:sz w:val="24"/>
        </w:rPr>
        <w:t>2.</w:t>
      </w:r>
      <w:r>
        <w:rPr>
          <w:rFonts w:eastAsia="仿宋"/>
          <w:sz w:val="24"/>
        </w:rPr>
        <w:t>不同情况、不同批次分别统计</w:t>
      </w:r>
    </w:p>
    <w:p w14:paraId="43AAF345" w14:textId="77777777" w:rsidR="008C48FE" w:rsidRDefault="00881EB1">
      <w:pPr>
        <w:adjustRightInd w:val="0"/>
        <w:snapToGrid w:val="0"/>
        <w:spacing w:line="560" w:lineRule="exact"/>
      </w:pPr>
      <w:r>
        <w:t>（三）与实施减量化行动前一年（顺延年）相比，单位动物产品产出的抗菌药使用量如何？请提供详实数据，包括当年和前一年的动物产品产出量和抗菌药使用量。</w:t>
      </w:r>
    </w:p>
    <w:p w14:paraId="10436806" w14:textId="77777777" w:rsidR="008C48FE" w:rsidRDefault="00881EB1">
      <w:pPr>
        <w:adjustRightInd w:val="0"/>
        <w:snapToGrid w:val="0"/>
        <w:spacing w:line="560" w:lineRule="exact"/>
        <w:ind w:firstLine="596"/>
        <w:rPr>
          <w:rFonts w:eastAsia="黑体"/>
          <w:spacing w:val="-11"/>
        </w:rPr>
      </w:pPr>
      <w:r>
        <w:rPr>
          <w:rFonts w:eastAsia="黑体"/>
          <w:spacing w:val="-11"/>
        </w:rPr>
        <w:t>三、养殖场</w:t>
      </w:r>
      <w:proofErr w:type="gramStart"/>
      <w:r>
        <w:rPr>
          <w:rFonts w:eastAsia="黑体"/>
          <w:spacing w:val="-11"/>
        </w:rPr>
        <w:t>在减抗养殖</w:t>
      </w:r>
      <w:proofErr w:type="gramEnd"/>
      <w:r>
        <w:rPr>
          <w:rFonts w:eastAsia="黑体"/>
          <w:spacing w:val="-11"/>
        </w:rPr>
        <w:t>和健康养殖方面的主要措施和经验总结。</w:t>
      </w:r>
    </w:p>
    <w:p w14:paraId="04FA6C60" w14:textId="77777777" w:rsidR="008C48FE" w:rsidRDefault="00881EB1">
      <w:pPr>
        <w:adjustRightInd w:val="0"/>
        <w:snapToGrid w:val="0"/>
        <w:spacing w:line="560" w:lineRule="exact"/>
      </w:pPr>
      <w:r>
        <w:t>包括在环境及环境控制、饲养管理、制度建设、抗菌药替代方案等方面的做法和经验。</w:t>
      </w:r>
    </w:p>
    <w:p w14:paraId="161C4936" w14:textId="77777777" w:rsidR="008C48FE" w:rsidRDefault="008C48FE">
      <w:pPr>
        <w:pStyle w:val="2"/>
        <w:ind w:leftChars="62" w:left="198" w:firstLineChars="62" w:firstLine="198"/>
        <w:sectPr w:rsidR="008C48FE">
          <w:pgSz w:w="11906" w:h="16838"/>
          <w:pgMar w:top="2154" w:right="1474" w:bottom="1417" w:left="1588" w:header="851" w:footer="992" w:gutter="0"/>
          <w:cols w:space="720"/>
          <w:docGrid w:type="lines" w:linePitch="312"/>
        </w:sectPr>
      </w:pPr>
    </w:p>
    <w:p w14:paraId="56316825" w14:textId="08268A30" w:rsidR="008C48FE" w:rsidRDefault="00FC51E7">
      <w:pPr>
        <w:ind w:firstLineChars="0" w:firstLine="0"/>
        <w:rPr>
          <w:rFonts w:eastAsia="黑体"/>
        </w:rPr>
      </w:pPr>
      <w:r>
        <w:rPr>
          <w:rFonts w:eastAsia="黑体"/>
        </w:rPr>
        <w:lastRenderedPageBreak/>
        <w:t>附件</w:t>
      </w:r>
      <w:r w:rsidR="00881EB1">
        <w:rPr>
          <w:rFonts w:eastAsia="黑体"/>
        </w:rPr>
        <w:t>6</w:t>
      </w:r>
    </w:p>
    <w:p w14:paraId="407530E1" w14:textId="77777777" w:rsidR="008C48FE" w:rsidRDefault="00881EB1">
      <w:pPr>
        <w:ind w:firstLineChars="0" w:firstLine="0"/>
        <w:jc w:val="center"/>
        <w:rPr>
          <w:rFonts w:eastAsia="方正小标宋简体"/>
          <w:sz w:val="44"/>
          <w:szCs w:val="44"/>
        </w:rPr>
      </w:pPr>
      <w:r>
        <w:rPr>
          <w:rFonts w:eastAsia="方正小标宋简体"/>
          <w:sz w:val="44"/>
          <w:szCs w:val="44"/>
        </w:rPr>
        <w:t>养殖场兽用抗菌药使用减量化行动评价报告</w:t>
      </w:r>
    </w:p>
    <w:tbl>
      <w:tblPr>
        <w:tblW w:w="5000" w:type="pct"/>
        <w:jc w:val="center"/>
        <w:tblCellMar>
          <w:top w:w="15" w:type="dxa"/>
          <w:left w:w="15" w:type="dxa"/>
          <w:bottom w:w="15" w:type="dxa"/>
          <w:right w:w="15" w:type="dxa"/>
        </w:tblCellMar>
        <w:tblLook w:val="04A0" w:firstRow="1" w:lastRow="0" w:firstColumn="1" w:lastColumn="0" w:noHBand="0" w:noVBand="1"/>
      </w:tblPr>
      <w:tblGrid>
        <w:gridCol w:w="1958"/>
        <w:gridCol w:w="7006"/>
      </w:tblGrid>
      <w:tr w:rsidR="008C48FE" w14:paraId="747E67D0" w14:textId="77777777">
        <w:trPr>
          <w:trHeight w:val="180"/>
          <w:jc w:val="center"/>
        </w:trPr>
        <w:tc>
          <w:tcPr>
            <w:tcW w:w="1092"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AE0EE9E" w14:textId="77777777" w:rsidR="008C48FE" w:rsidRDefault="00881EB1">
            <w:pPr>
              <w:widowControl/>
              <w:ind w:firstLineChars="0" w:firstLine="0"/>
              <w:jc w:val="center"/>
              <w:rPr>
                <w:kern w:val="0"/>
              </w:rPr>
            </w:pPr>
            <w:r>
              <w:rPr>
                <w:kern w:val="0"/>
              </w:rPr>
              <w:t>养殖场名称</w:t>
            </w:r>
          </w:p>
        </w:tc>
        <w:tc>
          <w:tcPr>
            <w:tcW w:w="39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22F1D28" w14:textId="77777777" w:rsidR="008C48FE" w:rsidRDefault="008C48FE">
            <w:pPr>
              <w:widowControl/>
              <w:ind w:firstLineChars="0" w:firstLine="0"/>
              <w:jc w:val="left"/>
              <w:rPr>
                <w:kern w:val="0"/>
              </w:rPr>
            </w:pPr>
          </w:p>
        </w:tc>
      </w:tr>
      <w:tr w:rsidR="008C48FE" w14:paraId="29A74BE5" w14:textId="77777777">
        <w:trPr>
          <w:trHeight w:val="180"/>
          <w:jc w:val="center"/>
        </w:trPr>
        <w:tc>
          <w:tcPr>
            <w:tcW w:w="1092"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30618010" w14:textId="77777777" w:rsidR="008C48FE" w:rsidRDefault="00881EB1">
            <w:pPr>
              <w:widowControl/>
              <w:ind w:firstLineChars="0" w:firstLine="0"/>
              <w:jc w:val="center"/>
              <w:rPr>
                <w:kern w:val="0"/>
              </w:rPr>
            </w:pPr>
            <w:r>
              <w:rPr>
                <w:kern w:val="0"/>
              </w:rPr>
              <w:t>畜禽种类</w:t>
            </w:r>
          </w:p>
        </w:tc>
        <w:tc>
          <w:tcPr>
            <w:tcW w:w="39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277AB610" w14:textId="77777777" w:rsidR="008C48FE" w:rsidRDefault="008C48FE">
            <w:pPr>
              <w:widowControl/>
              <w:ind w:firstLineChars="0" w:firstLine="0"/>
              <w:jc w:val="left"/>
              <w:rPr>
                <w:kern w:val="0"/>
              </w:rPr>
            </w:pPr>
          </w:p>
        </w:tc>
      </w:tr>
      <w:tr w:rsidR="008C48FE" w14:paraId="5E9B47CE" w14:textId="77777777">
        <w:trPr>
          <w:trHeight w:val="180"/>
          <w:jc w:val="center"/>
        </w:trPr>
        <w:tc>
          <w:tcPr>
            <w:tcW w:w="1092"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12175FFE" w14:textId="77777777" w:rsidR="008C48FE" w:rsidRDefault="00881EB1">
            <w:pPr>
              <w:widowControl/>
              <w:ind w:firstLineChars="0" w:firstLine="0"/>
              <w:jc w:val="center"/>
              <w:rPr>
                <w:kern w:val="0"/>
              </w:rPr>
            </w:pPr>
            <w:r>
              <w:rPr>
                <w:kern w:val="0"/>
              </w:rPr>
              <w:t>评价内容</w:t>
            </w:r>
          </w:p>
        </w:tc>
        <w:tc>
          <w:tcPr>
            <w:tcW w:w="39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25CA57E9" w14:textId="77777777" w:rsidR="008C48FE" w:rsidRDefault="008C48FE">
            <w:pPr>
              <w:widowControl/>
              <w:ind w:firstLineChars="0" w:firstLine="0"/>
              <w:jc w:val="left"/>
              <w:rPr>
                <w:kern w:val="0"/>
              </w:rPr>
            </w:pPr>
          </w:p>
        </w:tc>
      </w:tr>
      <w:tr w:rsidR="008C48FE" w14:paraId="02CFF8F4" w14:textId="77777777">
        <w:trPr>
          <w:trHeight w:val="180"/>
          <w:jc w:val="center"/>
        </w:trPr>
        <w:tc>
          <w:tcPr>
            <w:tcW w:w="1092"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061E9297" w14:textId="77777777" w:rsidR="008C48FE" w:rsidRDefault="00881EB1">
            <w:pPr>
              <w:widowControl/>
              <w:ind w:firstLineChars="0" w:firstLine="0"/>
              <w:jc w:val="center"/>
              <w:rPr>
                <w:kern w:val="0"/>
              </w:rPr>
            </w:pPr>
            <w:r>
              <w:rPr>
                <w:kern w:val="0"/>
              </w:rPr>
              <w:t>检查时间</w:t>
            </w:r>
          </w:p>
        </w:tc>
        <w:tc>
          <w:tcPr>
            <w:tcW w:w="39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DEA5BC8" w14:textId="77777777" w:rsidR="008C48FE" w:rsidRDefault="008C48FE">
            <w:pPr>
              <w:widowControl/>
              <w:ind w:firstLineChars="0" w:firstLine="0"/>
              <w:jc w:val="left"/>
              <w:rPr>
                <w:kern w:val="0"/>
              </w:rPr>
            </w:pPr>
          </w:p>
        </w:tc>
      </w:tr>
      <w:tr w:rsidR="008C48FE" w14:paraId="246301A0" w14:textId="77777777">
        <w:trPr>
          <w:trHeight w:val="195"/>
          <w:jc w:val="center"/>
        </w:trPr>
        <w:tc>
          <w:tcPr>
            <w:tcW w:w="1092"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7F8E4E53" w14:textId="77777777" w:rsidR="008C48FE" w:rsidRDefault="00881EB1">
            <w:pPr>
              <w:widowControl/>
              <w:ind w:firstLineChars="0" w:firstLine="0"/>
              <w:jc w:val="center"/>
              <w:rPr>
                <w:kern w:val="0"/>
              </w:rPr>
            </w:pPr>
            <w:r>
              <w:rPr>
                <w:kern w:val="0"/>
              </w:rPr>
              <w:t>评价依据</w:t>
            </w:r>
          </w:p>
        </w:tc>
        <w:tc>
          <w:tcPr>
            <w:tcW w:w="39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115FD45F" w14:textId="77777777" w:rsidR="008C48FE" w:rsidRDefault="008C48FE">
            <w:pPr>
              <w:widowControl/>
              <w:ind w:firstLineChars="0" w:firstLine="0"/>
              <w:jc w:val="left"/>
              <w:rPr>
                <w:kern w:val="0"/>
              </w:rPr>
            </w:pPr>
          </w:p>
        </w:tc>
      </w:tr>
      <w:tr w:rsidR="008C48FE" w14:paraId="567A2F9E" w14:textId="77777777">
        <w:trPr>
          <w:trHeight w:val="4535"/>
          <w:jc w:val="center"/>
        </w:trPr>
        <w:tc>
          <w:tcPr>
            <w:tcW w:w="50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tcPr>
          <w:p w14:paraId="05422B0C" w14:textId="77777777" w:rsidR="008C48FE" w:rsidRDefault="00881EB1">
            <w:pPr>
              <w:widowControl/>
              <w:ind w:firstLineChars="0" w:firstLine="0"/>
              <w:rPr>
                <w:kern w:val="0"/>
              </w:rPr>
            </w:pPr>
            <w:r>
              <w:rPr>
                <w:kern w:val="0"/>
              </w:rPr>
              <w:t>综合评定：</w:t>
            </w:r>
          </w:p>
        </w:tc>
      </w:tr>
      <w:tr w:rsidR="008C48FE" w14:paraId="3FFE342A" w14:textId="77777777">
        <w:trPr>
          <w:trHeight w:val="2268"/>
          <w:jc w:val="center"/>
        </w:trPr>
        <w:tc>
          <w:tcPr>
            <w:tcW w:w="50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tcPr>
          <w:p w14:paraId="2881AC72" w14:textId="77777777" w:rsidR="008C48FE" w:rsidRDefault="00881EB1">
            <w:pPr>
              <w:widowControl/>
              <w:ind w:right="1120" w:firstLineChars="0" w:firstLine="0"/>
              <w:rPr>
                <w:kern w:val="0"/>
              </w:rPr>
            </w:pPr>
            <w:proofErr w:type="gramStart"/>
            <w:r>
              <w:rPr>
                <w:kern w:val="0"/>
              </w:rPr>
              <w:t>评价组</w:t>
            </w:r>
            <w:proofErr w:type="gramEnd"/>
            <w:r>
              <w:rPr>
                <w:kern w:val="0"/>
              </w:rPr>
              <w:t>成员签名：</w:t>
            </w:r>
          </w:p>
          <w:p w14:paraId="11C16869" w14:textId="77777777" w:rsidR="008C48FE" w:rsidRDefault="008C48FE">
            <w:pPr>
              <w:ind w:firstLineChars="0" w:firstLine="0"/>
            </w:pPr>
          </w:p>
          <w:p w14:paraId="43CF3333" w14:textId="77777777" w:rsidR="008C48FE" w:rsidRDefault="008C48FE">
            <w:pPr>
              <w:ind w:firstLineChars="0" w:firstLine="0"/>
            </w:pPr>
          </w:p>
          <w:p w14:paraId="7EEC080F" w14:textId="77777777" w:rsidR="008C48FE" w:rsidRDefault="00881EB1">
            <w:pPr>
              <w:ind w:firstLineChars="1300" w:firstLine="4160"/>
            </w:pPr>
            <w:r>
              <w:t xml:space="preserve">    </w:t>
            </w:r>
            <w:r>
              <w:t>年</w:t>
            </w:r>
            <w:r>
              <w:t xml:space="preserve">    </w:t>
            </w:r>
            <w:r>
              <w:t>月</w:t>
            </w:r>
            <w:r>
              <w:t xml:space="preserve">    </w:t>
            </w:r>
            <w:r>
              <w:t>日</w:t>
            </w:r>
          </w:p>
        </w:tc>
      </w:tr>
    </w:tbl>
    <w:p w14:paraId="16240DE5" w14:textId="77777777" w:rsidR="008C48FE" w:rsidRDefault="008C48FE">
      <w:pPr>
        <w:sectPr w:rsidR="008C48FE">
          <w:pgSz w:w="11906" w:h="16838"/>
          <w:pgMar w:top="2154" w:right="1474" w:bottom="1417" w:left="1588" w:header="851" w:footer="992" w:gutter="0"/>
          <w:cols w:space="720"/>
          <w:docGrid w:type="lines" w:linePitch="312"/>
        </w:sectPr>
      </w:pPr>
    </w:p>
    <w:p w14:paraId="0035CD7B" w14:textId="34048096" w:rsidR="008C48FE" w:rsidRDefault="00FC51E7">
      <w:pPr>
        <w:ind w:firstLineChars="0" w:firstLine="0"/>
        <w:rPr>
          <w:rFonts w:eastAsia="黑体"/>
        </w:rPr>
      </w:pPr>
      <w:r>
        <w:rPr>
          <w:rFonts w:eastAsia="黑体"/>
        </w:rPr>
        <w:lastRenderedPageBreak/>
        <w:t>附件</w:t>
      </w:r>
      <w:r w:rsidR="00881EB1">
        <w:rPr>
          <w:rFonts w:eastAsia="黑体"/>
        </w:rPr>
        <w:t>7</w:t>
      </w:r>
    </w:p>
    <w:p w14:paraId="2B189F82" w14:textId="77777777" w:rsidR="008C48FE" w:rsidRDefault="00881EB1">
      <w:pPr>
        <w:pStyle w:val="2"/>
        <w:ind w:leftChars="0" w:left="0" w:firstLineChars="0" w:firstLine="0"/>
        <w:jc w:val="center"/>
        <w:rPr>
          <w:rFonts w:eastAsia="仿宋_GB2312"/>
          <w:sz w:val="44"/>
          <w:szCs w:val="36"/>
        </w:rPr>
      </w:pPr>
      <w:r>
        <w:rPr>
          <w:rFonts w:eastAsia="方正小标宋简体"/>
          <w:sz w:val="40"/>
          <w:szCs w:val="40"/>
        </w:rPr>
        <w:t>第</w:t>
      </w:r>
      <w:r>
        <w:rPr>
          <w:rFonts w:eastAsia="方正小标宋简体"/>
          <w:sz w:val="40"/>
          <w:szCs w:val="40"/>
        </w:rPr>
        <w:t>_____</w:t>
      </w:r>
      <w:r>
        <w:rPr>
          <w:rFonts w:eastAsia="方正小标宋简体"/>
          <w:sz w:val="40"/>
          <w:szCs w:val="40"/>
        </w:rPr>
        <w:t>批兽用抗菌药使用减量化养殖场</w:t>
      </w:r>
      <w:proofErr w:type="gramStart"/>
      <w:r>
        <w:rPr>
          <w:rFonts w:eastAsia="方正小标宋简体"/>
          <w:sz w:val="40"/>
          <w:szCs w:val="40"/>
        </w:rPr>
        <w:t>减抗效果</w:t>
      </w:r>
      <w:proofErr w:type="gramEnd"/>
      <w:r>
        <w:rPr>
          <w:rFonts w:eastAsia="方正小标宋简体"/>
          <w:sz w:val="40"/>
          <w:szCs w:val="40"/>
        </w:rPr>
        <w:t>评价结果</w:t>
      </w:r>
    </w:p>
    <w:tbl>
      <w:tblPr>
        <w:tblpPr w:leftFromText="180" w:rightFromText="180" w:vertAnchor="text" w:horzAnchor="margin" w:tblpY="218"/>
        <w:tblW w:w="5000" w:type="pct"/>
        <w:tblCellMar>
          <w:top w:w="15" w:type="dxa"/>
          <w:left w:w="15" w:type="dxa"/>
          <w:bottom w:w="15" w:type="dxa"/>
          <w:right w:w="15" w:type="dxa"/>
        </w:tblCellMar>
        <w:tblLook w:val="04A0" w:firstRow="1" w:lastRow="0" w:firstColumn="1" w:lastColumn="0" w:noHBand="0" w:noVBand="1"/>
      </w:tblPr>
      <w:tblGrid>
        <w:gridCol w:w="1001"/>
        <w:gridCol w:w="3505"/>
        <w:gridCol w:w="4043"/>
        <w:gridCol w:w="991"/>
        <w:gridCol w:w="2487"/>
        <w:gridCol w:w="1360"/>
      </w:tblGrid>
      <w:tr w:rsidR="008C48FE" w14:paraId="47821865" w14:textId="77777777">
        <w:trPr>
          <w:trHeight w:val="450"/>
        </w:trPr>
        <w:tc>
          <w:tcPr>
            <w:tcW w:w="374"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AABFE11" w14:textId="77777777" w:rsidR="008C48FE" w:rsidRDefault="00881EB1">
            <w:pPr>
              <w:widowControl/>
              <w:spacing w:line="240" w:lineRule="auto"/>
              <w:ind w:firstLineChars="0" w:firstLine="0"/>
              <w:jc w:val="center"/>
              <w:rPr>
                <w:b/>
                <w:bCs/>
                <w:color w:val="auto"/>
                <w:kern w:val="0"/>
              </w:rPr>
            </w:pPr>
            <w:r>
              <w:rPr>
                <w:b/>
                <w:bCs/>
                <w:kern w:val="0"/>
              </w:rPr>
              <w:t>序号</w:t>
            </w:r>
          </w:p>
        </w:tc>
        <w:tc>
          <w:tcPr>
            <w:tcW w:w="130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33EB11C" w14:textId="77777777" w:rsidR="008C48FE" w:rsidRDefault="00881EB1">
            <w:pPr>
              <w:widowControl/>
              <w:spacing w:line="240" w:lineRule="auto"/>
              <w:ind w:firstLineChars="0" w:firstLine="0"/>
              <w:jc w:val="center"/>
              <w:rPr>
                <w:b/>
                <w:bCs/>
                <w:color w:val="auto"/>
                <w:kern w:val="0"/>
              </w:rPr>
            </w:pPr>
            <w:proofErr w:type="gramStart"/>
            <w:r>
              <w:rPr>
                <w:b/>
                <w:bCs/>
                <w:kern w:val="0"/>
              </w:rPr>
              <w:t>减抗养殖场</w:t>
            </w:r>
            <w:proofErr w:type="gramEnd"/>
            <w:r>
              <w:rPr>
                <w:b/>
                <w:bCs/>
                <w:kern w:val="0"/>
              </w:rPr>
              <w:t>名称</w:t>
            </w:r>
          </w:p>
        </w:tc>
        <w:tc>
          <w:tcPr>
            <w:tcW w:w="1510" w:type="pct"/>
            <w:tcBorders>
              <w:top w:val="single" w:sz="6" w:space="0" w:color="000000"/>
              <w:left w:val="single" w:sz="6" w:space="0" w:color="000000"/>
              <w:bottom w:val="single" w:sz="6" w:space="0" w:color="000000"/>
              <w:right w:val="single" w:sz="6" w:space="0" w:color="000000"/>
            </w:tcBorders>
            <w:vAlign w:val="center"/>
          </w:tcPr>
          <w:p w14:paraId="771D5E54" w14:textId="77777777" w:rsidR="008C48FE" w:rsidRDefault="00881EB1">
            <w:pPr>
              <w:widowControl/>
              <w:spacing w:line="240" w:lineRule="auto"/>
              <w:ind w:firstLineChars="0" w:firstLine="0"/>
              <w:jc w:val="center"/>
              <w:rPr>
                <w:b/>
                <w:bCs/>
                <w:kern w:val="0"/>
              </w:rPr>
            </w:pPr>
            <w:r>
              <w:rPr>
                <w:b/>
                <w:bCs/>
                <w:kern w:val="0"/>
              </w:rPr>
              <w:t>所在地</w:t>
            </w:r>
          </w:p>
          <w:p w14:paraId="3CB8B095" w14:textId="77777777" w:rsidR="008C48FE" w:rsidRDefault="00881EB1">
            <w:pPr>
              <w:widowControl/>
              <w:spacing w:line="240" w:lineRule="auto"/>
              <w:ind w:firstLineChars="0" w:firstLine="0"/>
              <w:jc w:val="center"/>
              <w:rPr>
                <w:b/>
                <w:bCs/>
                <w:kern w:val="0"/>
              </w:rPr>
            </w:pPr>
            <w:r>
              <w:rPr>
                <w:b/>
                <w:bCs/>
                <w:kern w:val="0"/>
              </w:rPr>
              <w:t>XX</w:t>
            </w:r>
            <w:r>
              <w:rPr>
                <w:b/>
                <w:bCs/>
                <w:kern w:val="0"/>
              </w:rPr>
              <w:t>市（州）</w:t>
            </w:r>
            <w:r>
              <w:rPr>
                <w:b/>
                <w:bCs/>
                <w:kern w:val="0"/>
              </w:rPr>
              <w:t>XX</w:t>
            </w:r>
            <w:r>
              <w:rPr>
                <w:b/>
                <w:bCs/>
                <w:kern w:val="0"/>
              </w:rPr>
              <w:t>县（区、市）</w:t>
            </w:r>
          </w:p>
        </w:tc>
        <w:tc>
          <w:tcPr>
            <w:tcW w:w="370"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145B058B" w14:textId="77777777" w:rsidR="008C48FE" w:rsidRDefault="00881EB1">
            <w:pPr>
              <w:widowControl/>
              <w:spacing w:line="240" w:lineRule="auto"/>
              <w:ind w:firstLineChars="0" w:firstLine="0"/>
              <w:jc w:val="center"/>
              <w:rPr>
                <w:b/>
                <w:bCs/>
                <w:kern w:val="0"/>
              </w:rPr>
            </w:pPr>
            <w:r>
              <w:rPr>
                <w:b/>
                <w:bCs/>
                <w:kern w:val="0"/>
              </w:rPr>
              <w:t>评价</w:t>
            </w:r>
          </w:p>
          <w:p w14:paraId="02F06EEE" w14:textId="77777777" w:rsidR="008C48FE" w:rsidRDefault="00881EB1">
            <w:pPr>
              <w:widowControl/>
              <w:spacing w:line="240" w:lineRule="auto"/>
              <w:ind w:firstLineChars="0" w:firstLine="0"/>
              <w:jc w:val="center"/>
              <w:rPr>
                <w:b/>
                <w:bCs/>
                <w:color w:val="auto"/>
                <w:kern w:val="0"/>
              </w:rPr>
            </w:pPr>
            <w:r>
              <w:rPr>
                <w:b/>
                <w:bCs/>
                <w:kern w:val="0"/>
              </w:rPr>
              <w:t>分数</w:t>
            </w:r>
          </w:p>
        </w:tc>
        <w:tc>
          <w:tcPr>
            <w:tcW w:w="92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CDC543C" w14:textId="77777777" w:rsidR="008C48FE" w:rsidRDefault="00881EB1">
            <w:pPr>
              <w:widowControl/>
              <w:spacing w:line="240" w:lineRule="auto"/>
              <w:ind w:firstLineChars="0" w:firstLine="0"/>
              <w:jc w:val="center"/>
              <w:rPr>
                <w:b/>
                <w:bCs/>
                <w:kern w:val="0"/>
              </w:rPr>
            </w:pPr>
            <w:r>
              <w:rPr>
                <w:b/>
                <w:bCs/>
                <w:kern w:val="0"/>
              </w:rPr>
              <w:t>结论</w:t>
            </w:r>
          </w:p>
          <w:p w14:paraId="0B986F59" w14:textId="77777777" w:rsidR="008C48FE" w:rsidRDefault="00881EB1">
            <w:pPr>
              <w:widowControl/>
              <w:spacing w:line="240" w:lineRule="auto"/>
              <w:ind w:firstLineChars="0" w:firstLine="0"/>
              <w:jc w:val="center"/>
              <w:rPr>
                <w:b/>
                <w:bCs/>
                <w:color w:val="auto"/>
                <w:kern w:val="0"/>
              </w:rPr>
            </w:pPr>
            <w:r>
              <w:rPr>
                <w:b/>
                <w:bCs/>
                <w:kern w:val="0"/>
              </w:rPr>
              <w:t>（推荐</w:t>
            </w:r>
            <w:r>
              <w:rPr>
                <w:b/>
                <w:bCs/>
                <w:kern w:val="0"/>
              </w:rPr>
              <w:t>/</w:t>
            </w:r>
            <w:r>
              <w:rPr>
                <w:b/>
                <w:bCs/>
                <w:kern w:val="0"/>
              </w:rPr>
              <w:t>不推荐）</w:t>
            </w: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71F462E0" w14:textId="77777777" w:rsidR="008C48FE" w:rsidRDefault="00881EB1">
            <w:pPr>
              <w:widowControl/>
              <w:spacing w:line="240" w:lineRule="auto"/>
              <w:ind w:firstLineChars="0" w:firstLine="0"/>
              <w:jc w:val="center"/>
              <w:rPr>
                <w:b/>
                <w:bCs/>
                <w:color w:val="auto"/>
                <w:kern w:val="0"/>
              </w:rPr>
            </w:pPr>
            <w:r>
              <w:rPr>
                <w:b/>
                <w:bCs/>
                <w:kern w:val="0"/>
              </w:rPr>
              <w:t>备注</w:t>
            </w:r>
          </w:p>
        </w:tc>
      </w:tr>
      <w:tr w:rsidR="008C48FE" w14:paraId="4C784089" w14:textId="77777777">
        <w:trPr>
          <w:trHeight w:val="375"/>
        </w:trPr>
        <w:tc>
          <w:tcPr>
            <w:tcW w:w="374"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4EEBF9E" w14:textId="77777777" w:rsidR="008C48FE" w:rsidRDefault="008C48FE">
            <w:pPr>
              <w:widowControl/>
              <w:spacing w:line="240" w:lineRule="auto"/>
              <w:ind w:firstLineChars="0" w:firstLine="0"/>
              <w:rPr>
                <w:color w:val="auto"/>
                <w:kern w:val="0"/>
              </w:rPr>
            </w:pPr>
          </w:p>
        </w:tc>
        <w:tc>
          <w:tcPr>
            <w:tcW w:w="130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363A03F0" w14:textId="77777777" w:rsidR="008C48FE" w:rsidRDefault="008C48FE">
            <w:pPr>
              <w:widowControl/>
              <w:spacing w:line="240" w:lineRule="auto"/>
              <w:ind w:firstLineChars="0" w:firstLine="0"/>
              <w:rPr>
                <w:color w:val="auto"/>
                <w:kern w:val="0"/>
              </w:rPr>
            </w:pPr>
          </w:p>
        </w:tc>
        <w:tc>
          <w:tcPr>
            <w:tcW w:w="1510" w:type="pct"/>
            <w:tcBorders>
              <w:top w:val="single" w:sz="6" w:space="0" w:color="000000"/>
              <w:left w:val="single" w:sz="6" w:space="0" w:color="000000"/>
              <w:bottom w:val="single" w:sz="6" w:space="0" w:color="000000"/>
              <w:right w:val="single" w:sz="6" w:space="0" w:color="000000"/>
            </w:tcBorders>
            <w:vAlign w:val="center"/>
          </w:tcPr>
          <w:p w14:paraId="6AB5EB79" w14:textId="77777777" w:rsidR="008C48FE" w:rsidRDefault="008C48FE">
            <w:pPr>
              <w:widowControl/>
              <w:spacing w:line="240" w:lineRule="auto"/>
              <w:ind w:firstLineChars="0" w:firstLine="0"/>
              <w:jc w:val="center"/>
              <w:rPr>
                <w:color w:val="auto"/>
                <w:kern w:val="0"/>
              </w:rPr>
            </w:pPr>
          </w:p>
        </w:tc>
        <w:tc>
          <w:tcPr>
            <w:tcW w:w="370"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0176044" w14:textId="77777777" w:rsidR="008C48FE" w:rsidRDefault="008C48FE">
            <w:pPr>
              <w:widowControl/>
              <w:spacing w:line="240" w:lineRule="auto"/>
              <w:ind w:firstLineChars="0" w:firstLine="0"/>
              <w:rPr>
                <w:color w:val="auto"/>
                <w:kern w:val="0"/>
              </w:rPr>
            </w:pPr>
          </w:p>
        </w:tc>
        <w:tc>
          <w:tcPr>
            <w:tcW w:w="92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7BD4EC56" w14:textId="77777777" w:rsidR="008C48FE" w:rsidRDefault="008C48FE">
            <w:pPr>
              <w:widowControl/>
              <w:spacing w:line="240" w:lineRule="auto"/>
              <w:ind w:firstLineChars="0" w:firstLine="0"/>
              <w:rPr>
                <w:color w:val="auto"/>
                <w:kern w:val="0"/>
              </w:rPr>
            </w:pP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327BA511" w14:textId="77777777" w:rsidR="008C48FE" w:rsidRDefault="008C48FE">
            <w:pPr>
              <w:widowControl/>
              <w:spacing w:line="240" w:lineRule="auto"/>
              <w:ind w:firstLineChars="0" w:firstLine="0"/>
              <w:rPr>
                <w:color w:val="auto"/>
                <w:kern w:val="0"/>
              </w:rPr>
            </w:pPr>
          </w:p>
        </w:tc>
      </w:tr>
      <w:tr w:rsidR="008C48FE" w14:paraId="7250A78B" w14:textId="77777777">
        <w:trPr>
          <w:trHeight w:val="360"/>
        </w:trPr>
        <w:tc>
          <w:tcPr>
            <w:tcW w:w="374"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3C50ACEC" w14:textId="77777777" w:rsidR="008C48FE" w:rsidRDefault="008C48FE">
            <w:pPr>
              <w:widowControl/>
              <w:spacing w:line="240" w:lineRule="auto"/>
              <w:ind w:firstLineChars="0" w:firstLine="0"/>
              <w:rPr>
                <w:color w:val="auto"/>
                <w:kern w:val="0"/>
              </w:rPr>
            </w:pPr>
          </w:p>
        </w:tc>
        <w:tc>
          <w:tcPr>
            <w:tcW w:w="130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7E06BBD0" w14:textId="77777777" w:rsidR="008C48FE" w:rsidRDefault="008C48FE">
            <w:pPr>
              <w:widowControl/>
              <w:spacing w:line="240" w:lineRule="auto"/>
              <w:ind w:firstLineChars="0" w:firstLine="0"/>
              <w:rPr>
                <w:color w:val="auto"/>
                <w:kern w:val="0"/>
              </w:rPr>
            </w:pPr>
          </w:p>
        </w:tc>
        <w:tc>
          <w:tcPr>
            <w:tcW w:w="1510" w:type="pct"/>
            <w:tcBorders>
              <w:top w:val="single" w:sz="6" w:space="0" w:color="000000"/>
              <w:left w:val="single" w:sz="6" w:space="0" w:color="000000"/>
              <w:bottom w:val="single" w:sz="6" w:space="0" w:color="000000"/>
              <w:right w:val="single" w:sz="6" w:space="0" w:color="000000"/>
            </w:tcBorders>
            <w:vAlign w:val="center"/>
          </w:tcPr>
          <w:p w14:paraId="636011D9" w14:textId="77777777" w:rsidR="008C48FE" w:rsidRDefault="008C48FE">
            <w:pPr>
              <w:widowControl/>
              <w:spacing w:line="240" w:lineRule="auto"/>
              <w:ind w:firstLineChars="0" w:firstLine="0"/>
              <w:jc w:val="center"/>
              <w:rPr>
                <w:color w:val="auto"/>
                <w:kern w:val="0"/>
              </w:rPr>
            </w:pPr>
          </w:p>
        </w:tc>
        <w:tc>
          <w:tcPr>
            <w:tcW w:w="370"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77999243" w14:textId="77777777" w:rsidR="008C48FE" w:rsidRDefault="008C48FE">
            <w:pPr>
              <w:widowControl/>
              <w:spacing w:line="240" w:lineRule="auto"/>
              <w:ind w:firstLineChars="0" w:firstLine="0"/>
              <w:rPr>
                <w:color w:val="auto"/>
                <w:kern w:val="0"/>
              </w:rPr>
            </w:pPr>
          </w:p>
        </w:tc>
        <w:tc>
          <w:tcPr>
            <w:tcW w:w="92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98D0BC6" w14:textId="77777777" w:rsidR="008C48FE" w:rsidRDefault="008C48FE">
            <w:pPr>
              <w:widowControl/>
              <w:spacing w:line="240" w:lineRule="auto"/>
              <w:ind w:firstLineChars="0" w:firstLine="0"/>
              <w:rPr>
                <w:color w:val="auto"/>
                <w:kern w:val="0"/>
              </w:rPr>
            </w:pP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13099974" w14:textId="77777777" w:rsidR="008C48FE" w:rsidRDefault="008C48FE">
            <w:pPr>
              <w:widowControl/>
              <w:spacing w:line="240" w:lineRule="auto"/>
              <w:ind w:firstLineChars="0" w:firstLine="0"/>
              <w:rPr>
                <w:color w:val="auto"/>
                <w:kern w:val="0"/>
              </w:rPr>
            </w:pPr>
          </w:p>
        </w:tc>
      </w:tr>
      <w:tr w:rsidR="008C48FE" w14:paraId="7F187F7F" w14:textId="77777777">
        <w:trPr>
          <w:trHeight w:val="435"/>
        </w:trPr>
        <w:tc>
          <w:tcPr>
            <w:tcW w:w="374"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1B386660" w14:textId="77777777" w:rsidR="008C48FE" w:rsidRDefault="008C48FE">
            <w:pPr>
              <w:widowControl/>
              <w:spacing w:line="240" w:lineRule="auto"/>
              <w:ind w:firstLineChars="0" w:firstLine="0"/>
              <w:rPr>
                <w:color w:val="auto"/>
                <w:kern w:val="0"/>
              </w:rPr>
            </w:pPr>
          </w:p>
        </w:tc>
        <w:tc>
          <w:tcPr>
            <w:tcW w:w="130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DBC337C" w14:textId="77777777" w:rsidR="008C48FE" w:rsidRDefault="008C48FE">
            <w:pPr>
              <w:widowControl/>
              <w:spacing w:line="240" w:lineRule="auto"/>
              <w:ind w:firstLineChars="0" w:firstLine="0"/>
              <w:rPr>
                <w:color w:val="auto"/>
                <w:kern w:val="0"/>
              </w:rPr>
            </w:pPr>
          </w:p>
        </w:tc>
        <w:tc>
          <w:tcPr>
            <w:tcW w:w="1510" w:type="pct"/>
            <w:tcBorders>
              <w:top w:val="single" w:sz="6" w:space="0" w:color="000000"/>
              <w:left w:val="single" w:sz="6" w:space="0" w:color="000000"/>
              <w:bottom w:val="single" w:sz="6" w:space="0" w:color="000000"/>
              <w:right w:val="single" w:sz="6" w:space="0" w:color="000000"/>
            </w:tcBorders>
            <w:vAlign w:val="center"/>
          </w:tcPr>
          <w:p w14:paraId="1810083F" w14:textId="77777777" w:rsidR="008C48FE" w:rsidRDefault="008C48FE">
            <w:pPr>
              <w:widowControl/>
              <w:spacing w:line="240" w:lineRule="auto"/>
              <w:ind w:firstLineChars="0" w:firstLine="0"/>
              <w:jc w:val="center"/>
              <w:rPr>
                <w:color w:val="auto"/>
                <w:kern w:val="0"/>
              </w:rPr>
            </w:pPr>
          </w:p>
        </w:tc>
        <w:tc>
          <w:tcPr>
            <w:tcW w:w="370"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3A191774" w14:textId="77777777" w:rsidR="008C48FE" w:rsidRDefault="008C48FE">
            <w:pPr>
              <w:widowControl/>
              <w:spacing w:line="240" w:lineRule="auto"/>
              <w:ind w:firstLineChars="0" w:firstLine="0"/>
              <w:rPr>
                <w:color w:val="auto"/>
                <w:kern w:val="0"/>
              </w:rPr>
            </w:pPr>
          </w:p>
        </w:tc>
        <w:tc>
          <w:tcPr>
            <w:tcW w:w="92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FA58A50" w14:textId="77777777" w:rsidR="008C48FE" w:rsidRDefault="008C48FE">
            <w:pPr>
              <w:widowControl/>
              <w:spacing w:line="240" w:lineRule="auto"/>
              <w:ind w:firstLineChars="0" w:firstLine="0"/>
              <w:rPr>
                <w:color w:val="auto"/>
                <w:kern w:val="0"/>
              </w:rPr>
            </w:pP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3CB822B6" w14:textId="77777777" w:rsidR="008C48FE" w:rsidRDefault="008C48FE">
            <w:pPr>
              <w:widowControl/>
              <w:spacing w:line="240" w:lineRule="auto"/>
              <w:ind w:firstLineChars="0" w:firstLine="0"/>
              <w:rPr>
                <w:color w:val="auto"/>
                <w:kern w:val="0"/>
              </w:rPr>
            </w:pPr>
          </w:p>
        </w:tc>
      </w:tr>
      <w:tr w:rsidR="008C48FE" w14:paraId="3E9CC5D0" w14:textId="77777777">
        <w:trPr>
          <w:trHeight w:val="420"/>
        </w:trPr>
        <w:tc>
          <w:tcPr>
            <w:tcW w:w="374"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69E0341A" w14:textId="77777777" w:rsidR="008C48FE" w:rsidRDefault="008C48FE">
            <w:pPr>
              <w:widowControl/>
              <w:spacing w:line="240" w:lineRule="auto"/>
              <w:ind w:firstLineChars="0" w:firstLine="0"/>
              <w:rPr>
                <w:color w:val="auto"/>
                <w:kern w:val="0"/>
              </w:rPr>
            </w:pPr>
          </w:p>
        </w:tc>
        <w:tc>
          <w:tcPr>
            <w:tcW w:w="130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93BCB25" w14:textId="77777777" w:rsidR="008C48FE" w:rsidRDefault="008C48FE">
            <w:pPr>
              <w:widowControl/>
              <w:spacing w:line="240" w:lineRule="auto"/>
              <w:ind w:firstLineChars="0" w:firstLine="0"/>
              <w:rPr>
                <w:color w:val="auto"/>
                <w:kern w:val="0"/>
              </w:rPr>
            </w:pPr>
          </w:p>
        </w:tc>
        <w:tc>
          <w:tcPr>
            <w:tcW w:w="1510" w:type="pct"/>
            <w:tcBorders>
              <w:top w:val="single" w:sz="6" w:space="0" w:color="000000"/>
              <w:left w:val="single" w:sz="6" w:space="0" w:color="000000"/>
              <w:bottom w:val="single" w:sz="6" w:space="0" w:color="000000"/>
              <w:right w:val="single" w:sz="6" w:space="0" w:color="000000"/>
            </w:tcBorders>
            <w:vAlign w:val="center"/>
          </w:tcPr>
          <w:p w14:paraId="65ED3463" w14:textId="77777777" w:rsidR="008C48FE" w:rsidRDefault="008C48FE">
            <w:pPr>
              <w:widowControl/>
              <w:spacing w:line="240" w:lineRule="auto"/>
              <w:ind w:firstLineChars="0" w:firstLine="0"/>
              <w:jc w:val="center"/>
              <w:rPr>
                <w:color w:val="auto"/>
                <w:kern w:val="0"/>
              </w:rPr>
            </w:pPr>
          </w:p>
        </w:tc>
        <w:tc>
          <w:tcPr>
            <w:tcW w:w="370"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57FFB406" w14:textId="77777777" w:rsidR="008C48FE" w:rsidRDefault="008C48FE">
            <w:pPr>
              <w:widowControl/>
              <w:spacing w:line="240" w:lineRule="auto"/>
              <w:ind w:firstLineChars="0" w:firstLine="0"/>
              <w:rPr>
                <w:color w:val="auto"/>
                <w:kern w:val="0"/>
              </w:rPr>
            </w:pPr>
          </w:p>
        </w:tc>
        <w:tc>
          <w:tcPr>
            <w:tcW w:w="929"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07AA1FE7" w14:textId="77777777" w:rsidR="008C48FE" w:rsidRDefault="008C48FE">
            <w:pPr>
              <w:widowControl/>
              <w:spacing w:line="240" w:lineRule="auto"/>
              <w:ind w:firstLineChars="0" w:firstLine="0"/>
              <w:rPr>
                <w:color w:val="auto"/>
                <w:kern w:val="0"/>
              </w:rPr>
            </w:pPr>
          </w:p>
        </w:tc>
        <w:tc>
          <w:tcPr>
            <w:tcW w:w="508" w:type="pct"/>
            <w:tcBorders>
              <w:top w:val="single" w:sz="6" w:space="0" w:color="000000"/>
              <w:left w:val="single" w:sz="6" w:space="0" w:color="000000"/>
              <w:bottom w:val="single" w:sz="6" w:space="0" w:color="000000"/>
              <w:right w:val="single" w:sz="6" w:space="0" w:color="000000"/>
            </w:tcBorders>
            <w:tcMar>
              <w:top w:w="60" w:type="dxa"/>
              <w:left w:w="60" w:type="dxa"/>
              <w:bottom w:w="45" w:type="dxa"/>
              <w:right w:w="60" w:type="dxa"/>
            </w:tcMar>
            <w:vAlign w:val="center"/>
          </w:tcPr>
          <w:p w14:paraId="24968C9A" w14:textId="77777777" w:rsidR="008C48FE" w:rsidRDefault="008C48FE">
            <w:pPr>
              <w:widowControl/>
              <w:spacing w:line="240" w:lineRule="auto"/>
              <w:ind w:firstLineChars="0" w:firstLine="0"/>
              <w:rPr>
                <w:color w:val="auto"/>
                <w:kern w:val="0"/>
              </w:rPr>
            </w:pPr>
          </w:p>
        </w:tc>
      </w:tr>
    </w:tbl>
    <w:p w14:paraId="1F5D9C8C" w14:textId="77777777" w:rsidR="008C48FE" w:rsidRDefault="00881EB1">
      <w:pPr>
        <w:ind w:firstLineChars="0" w:firstLine="0"/>
        <w:rPr>
          <w:sz w:val="28"/>
          <w:szCs w:val="28"/>
          <w:lang w:val="en"/>
        </w:rPr>
      </w:pPr>
      <w:r>
        <w:rPr>
          <w:sz w:val="28"/>
          <w:szCs w:val="28"/>
          <w:lang w:val="en"/>
        </w:rPr>
        <w:t>填报单位：</w:t>
      </w:r>
      <w:r>
        <w:rPr>
          <w:sz w:val="28"/>
          <w:szCs w:val="28"/>
          <w:lang w:val="en"/>
        </w:rPr>
        <w:t xml:space="preserve">                </w:t>
      </w:r>
      <w:r>
        <w:rPr>
          <w:sz w:val="28"/>
          <w:szCs w:val="28"/>
        </w:rPr>
        <w:t>填报人</w:t>
      </w:r>
      <w:r>
        <w:rPr>
          <w:sz w:val="28"/>
          <w:szCs w:val="28"/>
          <w:lang w:val="en"/>
        </w:rPr>
        <w:tab/>
        <w:t xml:space="preserve">:                </w:t>
      </w:r>
      <w:r>
        <w:rPr>
          <w:sz w:val="28"/>
          <w:szCs w:val="28"/>
        </w:rPr>
        <w:t>填报日期：</w:t>
      </w:r>
      <w:r>
        <w:rPr>
          <w:sz w:val="28"/>
          <w:szCs w:val="28"/>
          <w:lang w:val="en"/>
        </w:rPr>
        <w:t xml:space="preserve">                </w:t>
      </w:r>
      <w:r>
        <w:rPr>
          <w:sz w:val="28"/>
          <w:szCs w:val="28"/>
          <w:lang w:val="en"/>
        </w:rPr>
        <w:t>联系</w:t>
      </w:r>
      <w:r>
        <w:rPr>
          <w:sz w:val="28"/>
          <w:szCs w:val="28"/>
        </w:rPr>
        <w:t>方式：</w:t>
      </w:r>
      <w:r>
        <w:rPr>
          <w:sz w:val="28"/>
          <w:szCs w:val="28"/>
          <w:lang w:val="en"/>
        </w:rPr>
        <w:t xml:space="preserve">     </w:t>
      </w:r>
    </w:p>
    <w:p w14:paraId="654B747C" w14:textId="77777777" w:rsidR="008C48FE" w:rsidRDefault="008C48FE">
      <w:pPr>
        <w:ind w:firstLineChars="0" w:firstLine="0"/>
        <w:rPr>
          <w:sz w:val="28"/>
          <w:szCs w:val="28"/>
          <w:lang w:val="en"/>
        </w:rPr>
      </w:pPr>
    </w:p>
    <w:p w14:paraId="6A46FA72" w14:textId="7E21C25C" w:rsidR="008C48FE" w:rsidRDefault="008C48FE" w:rsidP="00535151">
      <w:pPr>
        <w:widowControl/>
        <w:ind w:firstLineChars="0" w:firstLine="0"/>
        <w:jc w:val="left"/>
        <w:rPr>
          <w:lang w:val="en"/>
        </w:rPr>
      </w:pPr>
    </w:p>
    <w:sectPr w:rsidR="008C48FE" w:rsidSect="00535151">
      <w:footerReference w:type="default" r:id="rId14"/>
      <w:pgSz w:w="16838" w:h="11906" w:orient="landscape"/>
      <w:pgMar w:top="1588" w:right="2154" w:bottom="1474" w:left="1417" w:header="851" w:footer="992" w:gutter="0"/>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AA013" w14:textId="77777777" w:rsidR="001A335A" w:rsidRDefault="001A335A">
      <w:pPr>
        <w:spacing w:line="240" w:lineRule="auto"/>
      </w:pPr>
      <w:r>
        <w:separator/>
      </w:r>
    </w:p>
  </w:endnote>
  <w:endnote w:type="continuationSeparator" w:id="0">
    <w:p w14:paraId="5FFE5CB6" w14:textId="77777777" w:rsidR="001A335A" w:rsidRDefault="001A3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788D" w14:textId="77777777" w:rsidR="008C48FE" w:rsidRDefault="008C48FE">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879D" w14:textId="77777777" w:rsidR="008C48FE" w:rsidRDefault="00881EB1">
    <w:pPr>
      <w:pStyle w:val="a4"/>
      <w:ind w:firstLineChars="0" w:firstLine="0"/>
    </w:pPr>
    <w:r>
      <w:rPr>
        <w:noProof/>
      </w:rPr>
      <mc:AlternateContent>
        <mc:Choice Requires="wps">
          <w:drawing>
            <wp:anchor distT="0" distB="0" distL="114300" distR="114300" simplePos="0" relativeHeight="251658240" behindDoc="0" locked="0" layoutInCell="1" allowOverlap="1" wp14:anchorId="79DA7824" wp14:editId="4D3FF410">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82F4BD" w14:textId="77777777" w:rsidR="008C48FE" w:rsidRDefault="00881EB1">
                          <w:pPr>
                            <w:pStyle w:val="a4"/>
                            <w:spacing w:line="400" w:lineRule="exact"/>
                            <w:ind w:firstLineChars="0" w:firstLine="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vert="horz" wrap="none" lIns="0" tIns="0" rIns="0" bIns="0" anchor="t" anchorCtr="0">
                      <a:spAutoFit/>
                    </wps:bodyPr>
                  </wps:wsp>
                </a:graphicData>
              </a:graphic>
            </wp:anchor>
          </w:drawing>
        </mc:Choice>
        <mc:Fallback>
          <w:pict>
            <v:shapetype w14:anchorId="79DA7824"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982F4BD" w14:textId="77777777" w:rsidR="008C48FE" w:rsidRDefault="00881EB1">
                    <w:pPr>
                      <w:pStyle w:val="a4"/>
                      <w:spacing w:line="400" w:lineRule="exact"/>
                      <w:ind w:firstLineChars="0" w:firstLine="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D5BA" w14:textId="77777777" w:rsidR="008C48FE" w:rsidRDefault="008C48FE">
    <w:pPr>
      <w:pStyle w:val="a4"/>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B354" w14:textId="77777777" w:rsidR="008C48FE" w:rsidRDefault="008C48FE">
    <w:pPr>
      <w:pStyle w:val="a4"/>
      <w:ind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C2475" w14:textId="77777777" w:rsidR="001A335A" w:rsidRDefault="001A335A">
      <w:pPr>
        <w:spacing w:line="240" w:lineRule="auto"/>
      </w:pPr>
      <w:r>
        <w:separator/>
      </w:r>
    </w:p>
  </w:footnote>
  <w:footnote w:type="continuationSeparator" w:id="0">
    <w:p w14:paraId="4A8A7B0F" w14:textId="77777777" w:rsidR="001A335A" w:rsidRDefault="001A33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92D8A" w14:textId="77777777" w:rsidR="008C48FE" w:rsidRDefault="008C48FE">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4107" w14:textId="77777777" w:rsidR="008C48FE" w:rsidRDefault="008C48FE">
    <w:pPr>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3695" w14:textId="77777777" w:rsidR="008C48FE" w:rsidRDefault="008C48FE">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chineseCountingThousand"/>
      <w:lvlText w:val="(%1)"/>
      <w:lvlJc w:val="left"/>
      <w:pPr>
        <w:ind w:left="1060" w:hanging="420"/>
      </w:pPr>
    </w:lvl>
    <w:lvl w:ilvl="1">
      <w:start w:val="1"/>
      <w:numFmt w:val="lowerLetter"/>
      <w:lvlRestart w:val="0"/>
      <w:lvlText w:val="%2)"/>
      <w:lvlJc w:val="left"/>
      <w:pPr>
        <w:ind w:left="1480" w:hanging="420"/>
      </w:pPr>
    </w:lvl>
    <w:lvl w:ilvl="2">
      <w:start w:val="1"/>
      <w:numFmt w:val="lowerRoman"/>
      <w:lvlRestart w:val="0"/>
      <w:lvlText w:val="%3."/>
      <w:lvlJc w:val="right"/>
      <w:pPr>
        <w:ind w:left="1900" w:hanging="420"/>
      </w:pPr>
    </w:lvl>
    <w:lvl w:ilvl="3">
      <w:start w:val="1"/>
      <w:numFmt w:val="decimal"/>
      <w:lvlRestart w:val="0"/>
      <w:lvlText w:val="%4."/>
      <w:lvlJc w:val="left"/>
      <w:pPr>
        <w:ind w:left="2320" w:hanging="420"/>
      </w:pPr>
    </w:lvl>
    <w:lvl w:ilvl="4">
      <w:start w:val="1"/>
      <w:numFmt w:val="lowerLetter"/>
      <w:lvlRestart w:val="0"/>
      <w:lvlText w:val="%5)"/>
      <w:lvlJc w:val="left"/>
      <w:pPr>
        <w:ind w:left="2740" w:hanging="420"/>
      </w:pPr>
    </w:lvl>
    <w:lvl w:ilvl="5">
      <w:start w:val="1"/>
      <w:numFmt w:val="lowerRoman"/>
      <w:lvlRestart w:val="0"/>
      <w:lvlText w:val="%6."/>
      <w:lvlJc w:val="right"/>
      <w:pPr>
        <w:ind w:left="3160" w:hanging="420"/>
      </w:pPr>
    </w:lvl>
    <w:lvl w:ilvl="6">
      <w:start w:val="1"/>
      <w:numFmt w:val="decimal"/>
      <w:lvlRestart w:val="0"/>
      <w:lvlText w:val="%7."/>
      <w:lvlJc w:val="left"/>
      <w:pPr>
        <w:ind w:left="3580" w:hanging="420"/>
      </w:pPr>
    </w:lvl>
    <w:lvl w:ilvl="7">
      <w:start w:val="1"/>
      <w:numFmt w:val="lowerLetter"/>
      <w:lvlRestart w:val="0"/>
      <w:lvlText w:val="%8)"/>
      <w:lvlJc w:val="left"/>
      <w:pPr>
        <w:ind w:left="4000" w:hanging="420"/>
      </w:pPr>
    </w:lvl>
    <w:lvl w:ilvl="8">
      <w:start w:val="1"/>
      <w:numFmt w:val="lowerRoman"/>
      <w:lvlRestart w:val="0"/>
      <w:lvlText w:val="%9."/>
      <w:lvlJc w:val="right"/>
      <w:pPr>
        <w:ind w:left="4420" w:hanging="420"/>
      </w:pPr>
    </w:lvl>
  </w:abstractNum>
  <w:abstractNum w:abstractNumId="1" w15:restartNumberingAfterBreak="0">
    <w:nsid w:val="0000000C"/>
    <w:multiLevelType w:val="multilevel"/>
    <w:tmpl w:val="0000000C"/>
    <w:lvl w:ilvl="0">
      <w:start w:val="1"/>
      <w:numFmt w:val="decimal"/>
      <w:lvlText w:val="%1."/>
      <w:lvlJc w:val="left"/>
      <w:pPr>
        <w:ind w:left="1060" w:hanging="420"/>
      </w:pPr>
    </w:lvl>
    <w:lvl w:ilvl="1">
      <w:start w:val="1"/>
      <w:numFmt w:val="lowerLetter"/>
      <w:lvlRestart w:val="0"/>
      <w:lvlText w:val="%2)"/>
      <w:lvlJc w:val="left"/>
      <w:pPr>
        <w:ind w:left="1480" w:hanging="420"/>
      </w:pPr>
    </w:lvl>
    <w:lvl w:ilvl="2">
      <w:start w:val="1"/>
      <w:numFmt w:val="lowerRoman"/>
      <w:lvlRestart w:val="0"/>
      <w:lvlText w:val="%3."/>
      <w:lvlJc w:val="right"/>
      <w:pPr>
        <w:ind w:left="1900" w:hanging="420"/>
      </w:pPr>
    </w:lvl>
    <w:lvl w:ilvl="3">
      <w:start w:val="1"/>
      <w:numFmt w:val="decimal"/>
      <w:lvlRestart w:val="0"/>
      <w:lvlText w:val="%4."/>
      <w:lvlJc w:val="left"/>
      <w:pPr>
        <w:ind w:left="2320" w:hanging="420"/>
      </w:pPr>
    </w:lvl>
    <w:lvl w:ilvl="4">
      <w:start w:val="1"/>
      <w:numFmt w:val="lowerLetter"/>
      <w:lvlRestart w:val="0"/>
      <w:lvlText w:val="%5)"/>
      <w:lvlJc w:val="left"/>
      <w:pPr>
        <w:ind w:left="2740" w:hanging="420"/>
      </w:pPr>
    </w:lvl>
    <w:lvl w:ilvl="5">
      <w:start w:val="1"/>
      <w:numFmt w:val="lowerRoman"/>
      <w:lvlRestart w:val="0"/>
      <w:lvlText w:val="%6."/>
      <w:lvlJc w:val="right"/>
      <w:pPr>
        <w:ind w:left="3160" w:hanging="420"/>
      </w:pPr>
    </w:lvl>
    <w:lvl w:ilvl="6">
      <w:start w:val="1"/>
      <w:numFmt w:val="decimal"/>
      <w:lvlRestart w:val="0"/>
      <w:lvlText w:val="%7."/>
      <w:lvlJc w:val="left"/>
      <w:pPr>
        <w:ind w:left="3580" w:hanging="420"/>
      </w:pPr>
    </w:lvl>
    <w:lvl w:ilvl="7">
      <w:start w:val="1"/>
      <w:numFmt w:val="lowerLetter"/>
      <w:lvlRestart w:val="0"/>
      <w:lvlText w:val="%8)"/>
      <w:lvlJc w:val="left"/>
      <w:pPr>
        <w:ind w:left="4000" w:hanging="420"/>
      </w:pPr>
    </w:lvl>
    <w:lvl w:ilvl="8">
      <w:start w:val="1"/>
      <w:numFmt w:val="lowerRoman"/>
      <w:lvlRestart w:val="0"/>
      <w:lvlText w:val="%9."/>
      <w:lvlJc w:val="right"/>
      <w:pPr>
        <w:ind w:left="4420" w:hanging="420"/>
      </w:pPr>
    </w:lvl>
  </w:abstractNum>
  <w:abstractNum w:abstractNumId="2" w15:restartNumberingAfterBreak="0">
    <w:nsid w:val="0000000E"/>
    <w:multiLevelType w:val="multilevel"/>
    <w:tmpl w:val="0000000E"/>
    <w:lvl w:ilvl="0">
      <w:start w:val="1"/>
      <w:numFmt w:val="decimal"/>
      <w:lvlText w:val="%1."/>
      <w:lvlJc w:val="left"/>
      <w:pPr>
        <w:ind w:left="2122" w:hanging="420"/>
      </w:pPr>
    </w:lvl>
    <w:lvl w:ilvl="1">
      <w:start w:val="1"/>
      <w:numFmt w:val="lowerLetter"/>
      <w:lvlRestart w:val="0"/>
      <w:lvlText w:val="%2)"/>
      <w:lvlJc w:val="left"/>
      <w:pPr>
        <w:ind w:left="2542" w:hanging="420"/>
      </w:pPr>
    </w:lvl>
    <w:lvl w:ilvl="2">
      <w:start w:val="1"/>
      <w:numFmt w:val="lowerRoman"/>
      <w:lvlRestart w:val="0"/>
      <w:lvlText w:val="%3."/>
      <w:lvlJc w:val="right"/>
      <w:pPr>
        <w:ind w:left="2962" w:hanging="420"/>
      </w:pPr>
    </w:lvl>
    <w:lvl w:ilvl="3">
      <w:start w:val="1"/>
      <w:numFmt w:val="decimal"/>
      <w:lvlRestart w:val="0"/>
      <w:lvlText w:val="%4."/>
      <w:lvlJc w:val="left"/>
      <w:pPr>
        <w:ind w:left="3382" w:hanging="420"/>
      </w:pPr>
    </w:lvl>
    <w:lvl w:ilvl="4">
      <w:start w:val="1"/>
      <w:numFmt w:val="lowerLetter"/>
      <w:lvlRestart w:val="0"/>
      <w:lvlText w:val="%5)"/>
      <w:lvlJc w:val="left"/>
      <w:pPr>
        <w:ind w:left="3802" w:hanging="420"/>
      </w:pPr>
    </w:lvl>
    <w:lvl w:ilvl="5">
      <w:start w:val="1"/>
      <w:numFmt w:val="lowerRoman"/>
      <w:lvlRestart w:val="0"/>
      <w:lvlText w:val="%6."/>
      <w:lvlJc w:val="right"/>
      <w:pPr>
        <w:ind w:left="4222" w:hanging="420"/>
      </w:pPr>
    </w:lvl>
    <w:lvl w:ilvl="6">
      <w:start w:val="1"/>
      <w:numFmt w:val="decimal"/>
      <w:lvlRestart w:val="0"/>
      <w:lvlText w:val="%7."/>
      <w:lvlJc w:val="left"/>
      <w:pPr>
        <w:ind w:left="4642" w:hanging="420"/>
      </w:pPr>
    </w:lvl>
    <w:lvl w:ilvl="7">
      <w:start w:val="1"/>
      <w:numFmt w:val="lowerLetter"/>
      <w:lvlRestart w:val="0"/>
      <w:lvlText w:val="%8)"/>
      <w:lvlJc w:val="left"/>
      <w:pPr>
        <w:ind w:left="5062" w:hanging="420"/>
      </w:pPr>
    </w:lvl>
    <w:lvl w:ilvl="8">
      <w:start w:val="1"/>
      <w:numFmt w:val="lowerRoman"/>
      <w:lvlRestart w:val="0"/>
      <w:lvlText w:val="%9."/>
      <w:lvlJc w:val="right"/>
      <w:pPr>
        <w:ind w:left="5482"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0"/>
  <w:drawingGridHorizontalSpacing w:val="160"/>
  <w:drawingGridVerticalSpacing w:val="435"/>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BF7A401"/>
    <w:rsid w:val="2F5613DD"/>
    <w:rsid w:val="32BE45C7"/>
    <w:rsid w:val="3A6F9505"/>
    <w:rsid w:val="4BF92461"/>
    <w:rsid w:val="53D5B97E"/>
    <w:rsid w:val="57FF74A1"/>
    <w:rsid w:val="5BFF7D74"/>
    <w:rsid w:val="61F31A96"/>
    <w:rsid w:val="67F7CFAE"/>
    <w:rsid w:val="6C76644A"/>
    <w:rsid w:val="6DDFD3CE"/>
    <w:rsid w:val="75DD0939"/>
    <w:rsid w:val="76104249"/>
    <w:rsid w:val="76FF2E34"/>
    <w:rsid w:val="7BF7A401"/>
    <w:rsid w:val="7FBF89CC"/>
    <w:rsid w:val="7FFFE8E8"/>
    <w:rsid w:val="8F9DAA95"/>
    <w:rsid w:val="B57C83E7"/>
    <w:rsid w:val="BA7B23C6"/>
    <w:rsid w:val="BE7F393F"/>
    <w:rsid w:val="D7DF4466"/>
    <w:rsid w:val="DEFFC662"/>
    <w:rsid w:val="E56FC816"/>
    <w:rsid w:val="EAC79644"/>
    <w:rsid w:val="EEFB9A95"/>
    <w:rsid w:val="EFFE879E"/>
    <w:rsid w:val="EFFF3318"/>
    <w:rsid w:val="F3FCBC41"/>
    <w:rsid w:val="F6F3DC4C"/>
    <w:rsid w:val="F6FFA45E"/>
    <w:rsid w:val="F7BFFCBE"/>
    <w:rsid w:val="FC9D33A0"/>
    <w:rsid w:val="FDFCCC2B"/>
    <w:rsid w:val="FE734873"/>
    <w:rsid w:val="FF3F41D4"/>
    <w:rsid w:val="FF7E01FC"/>
    <w:rsid w:val="001A335A"/>
    <w:rsid w:val="00535151"/>
    <w:rsid w:val="00881EB1"/>
    <w:rsid w:val="008C48FE"/>
    <w:rsid w:val="00FC5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82B2C"/>
  <w15:docId w15:val="{2BBC6E85-10F3-4247-8DD6-4B0B391A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600" w:lineRule="exact"/>
      <w:ind w:firstLineChars="200" w:firstLine="640"/>
      <w:jc w:val="both"/>
    </w:pPr>
    <w:rPr>
      <w:rFonts w:eastAsia="仿宋_GB2312"/>
      <w:color w:val="000000"/>
      <w:kern w:val="2"/>
      <w:sz w:val="32"/>
      <w:szCs w:val="32"/>
    </w:rPr>
  </w:style>
  <w:style w:type="paragraph" w:styleId="1">
    <w:name w:val="heading 1"/>
    <w:basedOn w:val="a"/>
    <w:next w:val="a"/>
    <w:qFormat/>
    <w:pPr>
      <w:keepNext/>
      <w:keepLines/>
      <w:outlineLvl w:val="0"/>
    </w:pPr>
    <w:rPr>
      <w:rFonts w:ascii="黑体" w:eastAsia="黑体" w:hAnsi="黑体"/>
      <w:bCs/>
      <w:kern w:val="44"/>
    </w:rPr>
  </w:style>
  <w:style w:type="paragraph" w:styleId="20">
    <w:name w:val="heading 2"/>
    <w:basedOn w:val="a"/>
    <w:next w:val="a"/>
    <w:qFormat/>
    <w:pPr>
      <w:keepNext/>
      <w:keepLines/>
      <w:outlineLvl w:val="1"/>
    </w:pPr>
    <w:rPr>
      <w:rFonts w:ascii="楷体_GB2312" w:eastAsia="楷体_GB2312"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ind w:firstLine="200"/>
    </w:pPr>
    <w:rPr>
      <w:szCs w:val="24"/>
    </w:rPr>
  </w:style>
  <w:style w:type="paragraph" w:styleId="a3">
    <w:name w:val="Body Text Indent"/>
    <w:basedOn w:val="a"/>
    <w:qFormat/>
    <w:pPr>
      <w:spacing w:after="120"/>
      <w:ind w:leftChars="200" w:left="200"/>
    </w:pPr>
    <w:rPr>
      <w:rFonts w:eastAsia="楷体_GB2312"/>
    </w:rPr>
  </w:style>
  <w:style w:type="paragraph" w:styleId="a4">
    <w:name w:val="footer"/>
    <w:basedOn w:val="a"/>
    <w:qFormat/>
    <w:pPr>
      <w:tabs>
        <w:tab w:val="center" w:pos="4153"/>
        <w:tab w:val="right" w:pos="8306"/>
      </w:tabs>
      <w:snapToGrid w:val="0"/>
      <w:jc w:val="left"/>
    </w:pPr>
    <w:rPr>
      <w:rFonts w:eastAsia="楷体_GB2312"/>
      <w:sz w:val="18"/>
      <w:szCs w:val="18"/>
    </w:rPr>
  </w:style>
  <w:style w:type="paragraph" w:styleId="a5">
    <w:name w:val="header"/>
    <w:basedOn w:val="a"/>
    <w:qFormat/>
    <w:pPr>
      <w:pBdr>
        <w:bottom w:val="single" w:sz="6" w:space="1" w:color="auto"/>
      </w:pBdr>
      <w:tabs>
        <w:tab w:val="center" w:pos="4153"/>
        <w:tab w:val="right" w:pos="8306"/>
      </w:tabs>
      <w:snapToGrid w:val="0"/>
      <w:jc w:val="center"/>
    </w:pPr>
    <w:rPr>
      <w:rFonts w:eastAsia="楷体_GB2312"/>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hint="eastAsia"/>
      <w:kern w:val="0"/>
      <w:sz w:val="24"/>
      <w:szCs w:val="24"/>
    </w:rPr>
  </w:style>
  <w:style w:type="paragraph" w:styleId="a6">
    <w:name w:val="Title"/>
    <w:basedOn w:val="a"/>
    <w:next w:val="a"/>
    <w:qFormat/>
    <w:pPr>
      <w:ind w:firstLineChars="0" w:firstLine="0"/>
      <w:jc w:val="center"/>
      <w:outlineLvl w:val="0"/>
    </w:pPr>
    <w:rPr>
      <w:rFonts w:eastAsia="方正小标宋简体"/>
      <w:sz w:val="44"/>
      <w:szCs w:val="44"/>
    </w:rPr>
  </w:style>
  <w:style w:type="paragraph" w:customStyle="1" w:styleId="a7">
    <w:name w:val="主送"/>
    <w:basedOn w:val="a"/>
    <w:qFormat/>
    <w:pPr>
      <w:ind w:firstLineChars="0" w:firstLine="0"/>
    </w:pPr>
    <w:rPr>
      <w:rFonts w:eastAsia="楷体_GB2312"/>
    </w:rPr>
  </w:style>
  <w:style w:type="paragraph" w:styleId="a8">
    <w:name w:val="Revision"/>
    <w:hidden/>
    <w:uiPriority w:val="99"/>
    <w:semiHidden/>
    <w:rsid w:val="00535151"/>
    <w:rPr>
      <w:rFonts w:eastAsia="仿宋_GB2312"/>
      <w:color w:val="000000"/>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1642</Words>
  <Characters>9360</Characters>
  <Application>Microsoft Office Word</Application>
  <DocSecurity>0</DocSecurity>
  <Lines>78</Lines>
  <Paragraphs>21</Paragraphs>
  <ScaleCrop>false</ScaleCrop>
  <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省农业农村厅关于印发湖北省兽用抗菌药使用减量化行动工作方案（2021—2025年）的通知</dc:title>
  <dc:creator>user</dc:creator>
  <cp:lastModifiedBy>王雪</cp:lastModifiedBy>
  <cp:revision>3</cp:revision>
  <cp:lastPrinted>2021-12-31T14:47:00Z</cp:lastPrinted>
  <dcterms:created xsi:type="dcterms:W3CDTF">2022-01-01T00:54:00Z</dcterms:created>
  <dcterms:modified xsi:type="dcterms:W3CDTF">2021-12-30T07:54:00Z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9123D7FBDCEF41D1B9EF87E77469584F</vt:lpwstr>
  </property>
</Properties>
</file>